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1"/>
        <w:gridCol w:w="1594"/>
        <w:gridCol w:w="4039"/>
      </w:tblGrid>
      <w:tr w:rsidR="00292523" w:rsidRPr="001F3060" w14:paraId="089CAEE7" w14:textId="77777777" w:rsidTr="008C027C">
        <w:trPr>
          <w:trHeight w:val="274"/>
        </w:trPr>
        <w:tc>
          <w:tcPr>
            <w:tcW w:w="9514" w:type="dxa"/>
            <w:gridSpan w:val="3"/>
            <w:shd w:val="clear" w:color="auto" w:fill="BFBFBF"/>
          </w:tcPr>
          <w:p w14:paraId="047E9EBF" w14:textId="45400332" w:rsidR="000C3FF4" w:rsidRPr="001F3060" w:rsidRDefault="00255F5D" w:rsidP="008C027C">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tc>
      </w:tr>
      <w:tr w:rsidR="00292523" w:rsidRPr="001F3060" w14:paraId="752AD4F2" w14:textId="77777777" w:rsidTr="008C027C">
        <w:trPr>
          <w:trHeight w:val="278"/>
        </w:trPr>
        <w:tc>
          <w:tcPr>
            <w:tcW w:w="9514" w:type="dxa"/>
            <w:gridSpan w:val="3"/>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40AAD7EF" w14:textId="43685F38" w:rsidR="004145D6" w:rsidRPr="008C027C" w:rsidRDefault="00026B25" w:rsidP="008C027C">
            <w:pPr>
              <w:pStyle w:val="Default"/>
              <w:jc w:val="center"/>
              <w:rPr>
                <w:rFonts w:ascii="Calibri Light" w:hAnsi="Calibri Light" w:cs="Calibri Light"/>
                <w:b/>
                <w:bCs/>
                <w:color w:val="auto"/>
                <w:sz w:val="22"/>
                <w:szCs w:val="22"/>
              </w:rPr>
            </w:pPr>
            <w:r w:rsidRPr="00026B25">
              <w:rPr>
                <w:rFonts w:ascii="Calibri Light" w:hAnsi="Calibri Light" w:cs="Calibri Light"/>
                <w:b/>
                <w:bCs/>
                <w:color w:val="auto"/>
                <w:sz w:val="22"/>
                <w:szCs w:val="22"/>
              </w:rPr>
              <w:t>z dnia 2</w:t>
            </w:r>
            <w:r w:rsidR="004F4C7F">
              <w:rPr>
                <w:rFonts w:ascii="Calibri Light" w:hAnsi="Calibri Light" w:cs="Calibri Light"/>
                <w:b/>
                <w:bCs/>
                <w:color w:val="auto"/>
                <w:sz w:val="22"/>
                <w:szCs w:val="22"/>
              </w:rPr>
              <w:t>9</w:t>
            </w:r>
            <w:r w:rsidRPr="00026B25">
              <w:rPr>
                <w:rFonts w:ascii="Calibri Light" w:hAnsi="Calibri Light" w:cs="Calibri Light"/>
                <w:b/>
                <w:bCs/>
                <w:color w:val="auto"/>
                <w:sz w:val="22"/>
                <w:szCs w:val="22"/>
              </w:rPr>
              <w:t>.12.2025 r., l.dz. 0</w:t>
            </w:r>
            <w:r w:rsidR="008C027C">
              <w:rPr>
                <w:rFonts w:ascii="Calibri Light" w:hAnsi="Calibri Light" w:cs="Calibri Light"/>
                <w:b/>
                <w:bCs/>
                <w:color w:val="auto"/>
                <w:sz w:val="22"/>
                <w:szCs w:val="22"/>
              </w:rPr>
              <w:t>5</w:t>
            </w:r>
            <w:r w:rsidRPr="00026B25">
              <w:rPr>
                <w:rFonts w:ascii="Calibri Light" w:hAnsi="Calibri Light" w:cs="Calibri Light"/>
                <w:b/>
                <w:bCs/>
                <w:color w:val="auto"/>
                <w:sz w:val="22"/>
                <w:szCs w:val="22"/>
              </w:rPr>
              <w:t xml:space="preserve">_12_2025_FEWM_1_2_Alkaz </w:t>
            </w:r>
          </w:p>
        </w:tc>
      </w:tr>
      <w:tr w:rsidR="00292523" w:rsidRPr="001F3060" w14:paraId="1CBF878C" w14:textId="77777777" w:rsidTr="008C027C">
        <w:trPr>
          <w:trHeight w:hRule="exact" w:val="284"/>
        </w:trPr>
        <w:tc>
          <w:tcPr>
            <w:tcW w:w="3881"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3" w:type="dxa"/>
            <w:gridSpan w:val="2"/>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8C027C">
        <w:trPr>
          <w:trHeight w:hRule="exact" w:val="284"/>
        </w:trPr>
        <w:tc>
          <w:tcPr>
            <w:tcW w:w="3881"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3" w:type="dxa"/>
            <w:gridSpan w:val="2"/>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8C027C">
        <w:trPr>
          <w:trHeight w:hRule="exact" w:val="284"/>
        </w:trPr>
        <w:tc>
          <w:tcPr>
            <w:tcW w:w="3881"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3" w:type="dxa"/>
            <w:gridSpan w:val="2"/>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8C027C">
        <w:trPr>
          <w:trHeight w:hRule="exact" w:val="284"/>
        </w:trPr>
        <w:tc>
          <w:tcPr>
            <w:tcW w:w="3881"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3" w:type="dxa"/>
            <w:gridSpan w:val="2"/>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8C027C">
        <w:trPr>
          <w:trHeight w:hRule="exact" w:val="335"/>
        </w:trPr>
        <w:tc>
          <w:tcPr>
            <w:tcW w:w="3881"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3" w:type="dxa"/>
            <w:gridSpan w:val="2"/>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8C027C">
        <w:trPr>
          <w:trHeight w:hRule="exact" w:val="284"/>
        </w:trPr>
        <w:tc>
          <w:tcPr>
            <w:tcW w:w="3881"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3" w:type="dxa"/>
            <w:gridSpan w:val="2"/>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8C027C">
        <w:trPr>
          <w:trHeight w:val="170"/>
        </w:trPr>
        <w:tc>
          <w:tcPr>
            <w:tcW w:w="9514"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794B3343" w14:textId="3BBFC424" w:rsidR="000C3FF4" w:rsidRPr="008C027C" w:rsidRDefault="001C5207" w:rsidP="008C027C">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w:t>
            </w:r>
            <w:r w:rsidR="008C027C">
              <w:t xml:space="preserve"> </w:t>
            </w:r>
            <w:r w:rsidR="008C027C" w:rsidRPr="008C027C">
              <w:rPr>
                <w:rFonts w:ascii="Calibri Light" w:hAnsi="Calibri Light" w:cs="Calibri Light"/>
                <w:sz w:val="20"/>
                <w:szCs w:val="20"/>
              </w:rPr>
              <w:t>Dostawa robotów przemysłowych  dla  ALKAZ PLASTICS S.A.</w:t>
            </w:r>
            <w:r w:rsidR="004145D6">
              <w:rPr>
                <w:rFonts w:ascii="Calibri Light" w:hAnsi="Calibri Light" w:cs="Calibri Light"/>
                <w:sz w:val="20"/>
                <w:szCs w:val="20"/>
              </w:rPr>
              <w:t>)</w:t>
            </w:r>
          </w:p>
        </w:tc>
      </w:tr>
      <w:tr w:rsidR="00101745" w:rsidRPr="001F3060" w14:paraId="1784B702" w14:textId="77777777" w:rsidTr="008C027C">
        <w:trPr>
          <w:trHeight w:val="70"/>
        </w:trPr>
        <w:tc>
          <w:tcPr>
            <w:tcW w:w="5475"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039"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8C027C">
        <w:trPr>
          <w:trHeight w:val="284"/>
        </w:trPr>
        <w:tc>
          <w:tcPr>
            <w:tcW w:w="3881" w:type="dxa"/>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594" w:type="dxa"/>
            <w:shd w:val="clear" w:color="auto" w:fill="E7E6E6"/>
          </w:tcPr>
          <w:p w14:paraId="2221CA56" w14:textId="3552F1A7"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N</w:t>
            </w:r>
            <w:r w:rsidR="00101745" w:rsidRPr="00B00C87">
              <w:rPr>
                <w:rFonts w:ascii="Calibri Light" w:hAnsi="Calibri Light"/>
                <w:bCs/>
                <w:color w:val="808080"/>
                <w:sz w:val="20"/>
                <w:szCs w:val="20"/>
              </w:rPr>
              <w:t>etto</w:t>
            </w:r>
          </w:p>
          <w:p w14:paraId="5886A6C7" w14:textId="77777777" w:rsidR="000C3FF4" w:rsidRPr="00B00C87" w:rsidRDefault="000C3FF4" w:rsidP="00564165">
            <w:pPr>
              <w:pStyle w:val="Default"/>
              <w:rPr>
                <w:rFonts w:ascii="Calibri Light" w:hAnsi="Calibri Light"/>
                <w:bCs/>
                <w:color w:val="808080"/>
                <w:sz w:val="20"/>
                <w:szCs w:val="20"/>
              </w:rPr>
            </w:pPr>
          </w:p>
        </w:tc>
        <w:tc>
          <w:tcPr>
            <w:tcW w:w="4039" w:type="dxa"/>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8C027C">
        <w:trPr>
          <w:trHeight w:val="203"/>
        </w:trPr>
        <w:tc>
          <w:tcPr>
            <w:tcW w:w="3881" w:type="dxa"/>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594" w:type="dxa"/>
            <w:shd w:val="clear" w:color="auto" w:fill="E7E6E6"/>
          </w:tcPr>
          <w:p w14:paraId="7FFB2839" w14:textId="77777777" w:rsidR="00101745"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p w14:paraId="7650DFAE" w14:textId="77777777" w:rsidR="000C3FF4" w:rsidRPr="00B00C87" w:rsidRDefault="000C3FF4" w:rsidP="00564165">
            <w:pPr>
              <w:pStyle w:val="Default"/>
              <w:rPr>
                <w:rFonts w:ascii="Calibri Light" w:hAnsi="Calibri Light"/>
                <w:bCs/>
                <w:color w:val="808080"/>
                <w:sz w:val="20"/>
                <w:szCs w:val="20"/>
              </w:rPr>
            </w:pPr>
          </w:p>
        </w:tc>
        <w:tc>
          <w:tcPr>
            <w:tcW w:w="4039" w:type="dxa"/>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8C027C">
        <w:trPr>
          <w:trHeight w:val="284"/>
        </w:trPr>
        <w:tc>
          <w:tcPr>
            <w:tcW w:w="3881" w:type="dxa"/>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594" w:type="dxa"/>
            <w:shd w:val="clear" w:color="auto" w:fill="E7E6E6"/>
          </w:tcPr>
          <w:p w14:paraId="64C64B90" w14:textId="0FA783EF"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B</w:t>
            </w:r>
            <w:r w:rsidR="00101745" w:rsidRPr="00B00C87">
              <w:rPr>
                <w:rFonts w:ascii="Calibri Light" w:hAnsi="Calibri Light"/>
                <w:bCs/>
                <w:color w:val="808080"/>
                <w:sz w:val="20"/>
                <w:szCs w:val="20"/>
              </w:rPr>
              <w:t>rutto</w:t>
            </w:r>
          </w:p>
          <w:p w14:paraId="2B47BE71" w14:textId="77777777" w:rsidR="000C3FF4" w:rsidRPr="00B00C87" w:rsidRDefault="000C3FF4" w:rsidP="00564165">
            <w:pPr>
              <w:pStyle w:val="Default"/>
              <w:rPr>
                <w:rFonts w:ascii="Calibri Light" w:hAnsi="Calibri Light"/>
                <w:bCs/>
                <w:color w:val="808080"/>
                <w:sz w:val="20"/>
                <w:szCs w:val="20"/>
              </w:rPr>
            </w:pPr>
          </w:p>
        </w:tc>
        <w:tc>
          <w:tcPr>
            <w:tcW w:w="4039" w:type="dxa"/>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8C027C">
        <w:trPr>
          <w:trHeight w:val="321"/>
        </w:trPr>
        <w:tc>
          <w:tcPr>
            <w:tcW w:w="3881"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3" w:type="dxa"/>
            <w:gridSpan w:val="2"/>
            <w:shd w:val="clear" w:color="auto" w:fill="E7E6E6"/>
          </w:tcPr>
          <w:p w14:paraId="7F6F7B49" w14:textId="77777777" w:rsidR="002A666B"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p w14:paraId="7D04B9A9" w14:textId="03FD6526" w:rsidR="000C3FF4" w:rsidRPr="00485DCC" w:rsidRDefault="000C3FF4" w:rsidP="00564165">
            <w:pPr>
              <w:pStyle w:val="Default"/>
              <w:rPr>
                <w:rFonts w:ascii="Calibri Light" w:hAnsi="Calibri Light"/>
                <w:i/>
                <w:color w:val="808080"/>
                <w:sz w:val="20"/>
                <w:szCs w:val="20"/>
              </w:rPr>
            </w:pPr>
          </w:p>
        </w:tc>
      </w:tr>
      <w:tr w:rsidR="00DD1DE4" w:rsidRPr="001F3060" w14:paraId="0AF2D1BC" w14:textId="77777777" w:rsidTr="008C027C">
        <w:trPr>
          <w:trHeight w:val="284"/>
        </w:trPr>
        <w:tc>
          <w:tcPr>
            <w:tcW w:w="9514" w:type="dxa"/>
            <w:gridSpan w:val="3"/>
            <w:shd w:val="clear" w:color="auto" w:fill="FFFFFF" w:themeFill="background1"/>
          </w:tcPr>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DD1DE4" w:rsidRPr="00485DCC" w14:paraId="44AE0E5C" w14:textId="77777777" w:rsidTr="00C33525">
              <w:trPr>
                <w:trHeight w:val="284"/>
              </w:trPr>
              <w:tc>
                <w:tcPr>
                  <w:tcW w:w="9288" w:type="dxa"/>
                </w:tcPr>
                <w:p w14:paraId="1F1D5E0E" w14:textId="77777777" w:rsidR="00DD1DE4" w:rsidRPr="00485DCC" w:rsidRDefault="00DD1DE4" w:rsidP="00DD1DE4">
                  <w:pPr>
                    <w:pStyle w:val="Default"/>
                    <w:rPr>
                      <w:rFonts w:ascii="Calibri Light" w:hAnsi="Calibri Light"/>
                      <w:i/>
                      <w:color w:val="808080"/>
                      <w:sz w:val="20"/>
                      <w:szCs w:val="20"/>
                    </w:rPr>
                  </w:pPr>
                  <w:r w:rsidRPr="000855D5">
                    <w:rPr>
                      <w:rFonts w:ascii="Calibri Light" w:hAnsi="Calibri Light"/>
                      <w:i/>
                      <w:color w:val="auto"/>
                      <w:sz w:val="20"/>
                      <w:szCs w:val="20"/>
                    </w:rPr>
                    <w:t>W tym:</w:t>
                  </w:r>
                </w:p>
              </w:tc>
            </w:tr>
            <w:tr w:rsidR="00DD1DE4" w:rsidRPr="00485DCC" w14:paraId="4E72A280" w14:textId="77777777" w:rsidTr="00C33525">
              <w:trPr>
                <w:trHeight w:val="284"/>
              </w:trPr>
              <w:tc>
                <w:tcPr>
                  <w:tcW w:w="9288" w:type="dxa"/>
                </w:tcPr>
                <w:tbl>
                  <w:tblPr>
                    <w:tblW w:w="8517" w:type="dxa"/>
                    <w:tblInd w:w="1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2129"/>
                    <w:gridCol w:w="2129"/>
                    <w:gridCol w:w="2129"/>
                    <w:gridCol w:w="2130"/>
                  </w:tblGrid>
                  <w:tr w:rsidR="008C027C" w14:paraId="5ECC995D" w14:textId="77777777" w:rsidTr="008C027C">
                    <w:tc>
                      <w:tcPr>
                        <w:tcW w:w="2129" w:type="dxa"/>
                        <w:tcBorders>
                          <w:top w:val="single" w:sz="2" w:space="0" w:color="000000"/>
                          <w:left w:val="single" w:sz="2" w:space="0" w:color="000000"/>
                          <w:bottom w:val="single" w:sz="2" w:space="0" w:color="000000"/>
                          <w:right w:val="single" w:sz="2" w:space="0" w:color="000000"/>
                        </w:tcBorders>
                      </w:tcPr>
                      <w:p w14:paraId="6469C001"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Nazwa</w:t>
                        </w:r>
                      </w:p>
                      <w:p w14:paraId="47F7C55F"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p>
                    </w:tc>
                    <w:tc>
                      <w:tcPr>
                        <w:tcW w:w="2129" w:type="dxa"/>
                        <w:tcBorders>
                          <w:top w:val="single" w:sz="2" w:space="0" w:color="000000"/>
                          <w:left w:val="single" w:sz="2" w:space="0" w:color="000000"/>
                          <w:bottom w:val="single" w:sz="2" w:space="0" w:color="000000"/>
                          <w:right w:val="single" w:sz="2" w:space="0" w:color="000000"/>
                        </w:tcBorders>
                        <w:hideMark/>
                      </w:tcPr>
                      <w:p w14:paraId="645E9AD1"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Wartość</w:t>
                        </w:r>
                      </w:p>
                      <w:p w14:paraId="0A9A3A9C" w14:textId="1C661DD8"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Netto:</w:t>
                        </w:r>
                      </w:p>
                    </w:tc>
                    <w:tc>
                      <w:tcPr>
                        <w:tcW w:w="2129" w:type="dxa"/>
                        <w:tcBorders>
                          <w:top w:val="single" w:sz="2" w:space="0" w:color="000000"/>
                          <w:left w:val="single" w:sz="2" w:space="0" w:color="000000"/>
                          <w:bottom w:val="single" w:sz="2" w:space="0" w:color="000000"/>
                          <w:right w:val="single" w:sz="2" w:space="0" w:color="000000"/>
                        </w:tcBorders>
                        <w:hideMark/>
                      </w:tcPr>
                      <w:p w14:paraId="59C7319C"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Wartość Vat:</w:t>
                        </w:r>
                      </w:p>
                    </w:tc>
                    <w:tc>
                      <w:tcPr>
                        <w:tcW w:w="2130" w:type="dxa"/>
                        <w:tcBorders>
                          <w:top w:val="single" w:sz="2" w:space="0" w:color="000000"/>
                          <w:left w:val="single" w:sz="2" w:space="0" w:color="000000"/>
                          <w:bottom w:val="single" w:sz="2" w:space="0" w:color="000000"/>
                          <w:right w:val="single" w:sz="2" w:space="0" w:color="000000"/>
                        </w:tcBorders>
                        <w:hideMark/>
                      </w:tcPr>
                      <w:p w14:paraId="49C71DB0"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r>
                          <w:rPr>
                            <w:rFonts w:ascii="Calibri Light" w:hAnsi="Calibri Light" w:cs="Calibri Light"/>
                            <w:sz w:val="20"/>
                            <w:szCs w:val="20"/>
                          </w:rPr>
                          <w:t>Wartość</w:t>
                        </w:r>
                      </w:p>
                      <w:p w14:paraId="76CAD7FA" w14:textId="77777777" w:rsidR="008C027C" w:rsidRDefault="008C027C" w:rsidP="008C027C">
                        <w:pPr>
                          <w:pStyle w:val="Zawartotabeli"/>
                          <w:framePr w:hSpace="141" w:wrap="around" w:vAnchor="text" w:hAnchor="text" w:y="1"/>
                          <w:suppressOverlap/>
                          <w:jc w:val="center"/>
                          <w:rPr>
                            <w:rFonts w:ascii="Calibri Light" w:hAnsi="Calibri Light" w:cs="Calibri Light"/>
                            <w:sz w:val="20"/>
                            <w:szCs w:val="20"/>
                          </w:rPr>
                        </w:pPr>
                        <w:r>
                          <w:rPr>
                            <w:rFonts w:ascii="Calibri Light" w:hAnsi="Calibri Light" w:cs="Calibri Light"/>
                            <w:sz w:val="20"/>
                            <w:szCs w:val="20"/>
                          </w:rPr>
                          <w:t>Brutto:</w:t>
                        </w:r>
                      </w:p>
                    </w:tc>
                  </w:tr>
                  <w:tr w:rsidR="008C027C" w14:paraId="2FE7FCE0" w14:textId="77777777" w:rsidTr="008C027C">
                    <w:trPr>
                      <w:trHeight w:val="1094"/>
                    </w:trPr>
                    <w:tc>
                      <w:tcPr>
                        <w:tcW w:w="2129" w:type="dxa"/>
                        <w:tcBorders>
                          <w:top w:val="single" w:sz="2" w:space="0" w:color="000000"/>
                          <w:left w:val="single" w:sz="2" w:space="0" w:color="000000"/>
                          <w:bottom w:val="single" w:sz="2" w:space="0" w:color="000000"/>
                          <w:right w:val="single" w:sz="2" w:space="0" w:color="000000"/>
                        </w:tcBorders>
                      </w:tcPr>
                      <w:p w14:paraId="6A247540" w14:textId="04D5DB0A" w:rsidR="008C027C" w:rsidRPr="008C027C" w:rsidRDefault="008C027C" w:rsidP="008C027C">
                        <w:pPr>
                          <w:framePr w:hSpace="141" w:wrap="around" w:vAnchor="text" w:hAnchor="text" w:y="1"/>
                          <w:numPr>
                            <w:ilvl w:val="0"/>
                            <w:numId w:val="27"/>
                          </w:numPr>
                          <w:suppressOverlap/>
                          <w:rPr>
                            <w:rFonts w:ascii="Calibri Light" w:hAnsi="Calibri Light" w:cs="Calibri Light"/>
                            <w:sz w:val="16"/>
                            <w:szCs w:val="16"/>
                          </w:rPr>
                        </w:pPr>
                        <w:r w:rsidRPr="008C027C">
                          <w:rPr>
                            <w:rFonts w:ascii="Calibri Light" w:hAnsi="Calibri Light" w:cs="Calibri Light"/>
                            <w:sz w:val="16"/>
                            <w:szCs w:val="16"/>
                          </w:rPr>
                          <w:t xml:space="preserve">Robot przemysłowy do wtryskarki </w:t>
                        </w:r>
                        <w:r>
                          <w:rPr>
                            <w:rFonts w:ascii="Calibri Light" w:hAnsi="Calibri Light" w:cs="Calibri Light"/>
                            <w:sz w:val="16"/>
                            <w:szCs w:val="16"/>
                          </w:rPr>
                          <w:t>450</w:t>
                        </w:r>
                        <w:r w:rsidRPr="008C027C">
                          <w:rPr>
                            <w:rFonts w:ascii="Calibri Light" w:hAnsi="Calibri Light" w:cs="Calibri Light"/>
                            <w:sz w:val="16"/>
                            <w:szCs w:val="16"/>
                          </w:rPr>
                          <w:t xml:space="preserve">t, </w:t>
                        </w:r>
                        <w:r>
                          <w:rPr>
                            <w:rFonts w:ascii="Calibri Light" w:hAnsi="Calibri Light" w:cs="Calibri Light"/>
                            <w:sz w:val="16"/>
                            <w:szCs w:val="16"/>
                          </w:rPr>
                          <w:br/>
                        </w:r>
                        <w:r w:rsidRPr="008C027C">
                          <w:rPr>
                            <w:rFonts w:ascii="Calibri Light" w:hAnsi="Calibri Light" w:cs="Calibri Light"/>
                            <w:sz w:val="16"/>
                            <w:szCs w:val="16"/>
                          </w:rPr>
                          <w:t>1 szt.</w:t>
                        </w:r>
                      </w:p>
                    </w:tc>
                    <w:tc>
                      <w:tcPr>
                        <w:tcW w:w="2129" w:type="dxa"/>
                        <w:tcBorders>
                          <w:top w:val="single" w:sz="2" w:space="0" w:color="000000"/>
                          <w:left w:val="single" w:sz="2" w:space="0" w:color="000000"/>
                          <w:bottom w:val="single" w:sz="2" w:space="0" w:color="000000"/>
                          <w:right w:val="single" w:sz="2" w:space="0" w:color="000000"/>
                        </w:tcBorders>
                      </w:tcPr>
                      <w:p w14:paraId="56AFE37A" w14:textId="77777777" w:rsidR="008C027C" w:rsidRDefault="008C027C" w:rsidP="008C027C">
                        <w:pPr>
                          <w:pStyle w:val="Zawartotabeli"/>
                          <w:framePr w:hSpace="141" w:wrap="around" w:vAnchor="text" w:hAnchor="text" w:y="1"/>
                          <w:snapToGrid w:val="0"/>
                          <w:ind w:right="368"/>
                          <w:suppressOverlap/>
                          <w:jc w:val="center"/>
                          <w:rPr>
                            <w:rFonts w:ascii="Calibri Light" w:hAnsi="Calibri Light" w:cs="Calibri Light"/>
                            <w:sz w:val="20"/>
                            <w:szCs w:val="20"/>
                          </w:rPr>
                        </w:pPr>
                      </w:p>
                    </w:tc>
                    <w:tc>
                      <w:tcPr>
                        <w:tcW w:w="2129" w:type="dxa"/>
                        <w:tcBorders>
                          <w:top w:val="single" w:sz="2" w:space="0" w:color="000000"/>
                          <w:left w:val="single" w:sz="2" w:space="0" w:color="000000"/>
                          <w:bottom w:val="single" w:sz="2" w:space="0" w:color="000000"/>
                          <w:right w:val="single" w:sz="2" w:space="0" w:color="000000"/>
                        </w:tcBorders>
                      </w:tcPr>
                      <w:p w14:paraId="34B6B1F6" w14:textId="77777777" w:rsidR="008C027C" w:rsidRDefault="008C027C" w:rsidP="008C027C">
                        <w:pPr>
                          <w:pStyle w:val="Zawartotabeli"/>
                          <w:framePr w:hSpace="141" w:wrap="around" w:vAnchor="text" w:hAnchor="text" w:y="1"/>
                          <w:snapToGrid w:val="0"/>
                          <w:ind w:right="368"/>
                          <w:suppressOverlap/>
                          <w:jc w:val="center"/>
                          <w:rPr>
                            <w:rFonts w:ascii="Calibri Light" w:hAnsi="Calibri Light" w:cs="Calibri Light"/>
                            <w:sz w:val="20"/>
                            <w:szCs w:val="20"/>
                          </w:rPr>
                        </w:pPr>
                      </w:p>
                    </w:tc>
                    <w:tc>
                      <w:tcPr>
                        <w:tcW w:w="2130" w:type="dxa"/>
                        <w:tcBorders>
                          <w:top w:val="single" w:sz="2" w:space="0" w:color="000000"/>
                          <w:left w:val="single" w:sz="2" w:space="0" w:color="000000"/>
                          <w:bottom w:val="single" w:sz="2" w:space="0" w:color="000000"/>
                          <w:right w:val="single" w:sz="2" w:space="0" w:color="000000"/>
                        </w:tcBorders>
                      </w:tcPr>
                      <w:p w14:paraId="5FD600C2"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p>
                    </w:tc>
                  </w:tr>
                  <w:tr w:rsidR="008C027C" w14:paraId="63126EB2" w14:textId="77777777" w:rsidTr="008C027C">
                    <w:trPr>
                      <w:trHeight w:val="890"/>
                    </w:trPr>
                    <w:tc>
                      <w:tcPr>
                        <w:tcW w:w="2129" w:type="dxa"/>
                        <w:tcBorders>
                          <w:top w:val="single" w:sz="2" w:space="0" w:color="000000"/>
                          <w:left w:val="single" w:sz="2" w:space="0" w:color="000000"/>
                          <w:bottom w:val="single" w:sz="2" w:space="0" w:color="000000"/>
                          <w:right w:val="single" w:sz="2" w:space="0" w:color="000000"/>
                        </w:tcBorders>
                      </w:tcPr>
                      <w:p w14:paraId="71DCF484" w14:textId="15CD6CDB" w:rsidR="008C027C" w:rsidRPr="004145D6" w:rsidRDefault="008C027C" w:rsidP="008C027C">
                        <w:pPr>
                          <w:framePr w:hSpace="141" w:wrap="around" w:vAnchor="text" w:hAnchor="text" w:y="1"/>
                          <w:numPr>
                            <w:ilvl w:val="0"/>
                            <w:numId w:val="27"/>
                          </w:numPr>
                          <w:suppressOverlap/>
                          <w:rPr>
                            <w:rFonts w:ascii="Calibri Light" w:hAnsi="Calibri Light" w:cs="Calibri Light"/>
                            <w:sz w:val="16"/>
                            <w:szCs w:val="16"/>
                          </w:rPr>
                        </w:pPr>
                        <w:r w:rsidRPr="008C027C">
                          <w:rPr>
                            <w:rFonts w:ascii="Calibri Light" w:hAnsi="Calibri Light" w:cs="Calibri Light"/>
                            <w:sz w:val="16"/>
                            <w:szCs w:val="16"/>
                          </w:rPr>
                          <w:t xml:space="preserve">Robot przemysłowy do wtryskarki </w:t>
                        </w:r>
                        <w:r>
                          <w:rPr>
                            <w:rFonts w:ascii="Calibri Light" w:hAnsi="Calibri Light" w:cs="Calibri Light"/>
                            <w:sz w:val="16"/>
                            <w:szCs w:val="16"/>
                          </w:rPr>
                          <w:t>65</w:t>
                        </w:r>
                        <w:r w:rsidRPr="008C027C">
                          <w:rPr>
                            <w:rFonts w:ascii="Calibri Light" w:hAnsi="Calibri Light" w:cs="Calibri Light"/>
                            <w:sz w:val="16"/>
                            <w:szCs w:val="16"/>
                          </w:rPr>
                          <w:t xml:space="preserve">0t, </w:t>
                        </w:r>
                        <w:r>
                          <w:rPr>
                            <w:rFonts w:ascii="Calibri Light" w:hAnsi="Calibri Light" w:cs="Calibri Light"/>
                            <w:sz w:val="16"/>
                            <w:szCs w:val="16"/>
                          </w:rPr>
                          <w:br/>
                        </w:r>
                        <w:r w:rsidRPr="008C027C">
                          <w:rPr>
                            <w:rFonts w:ascii="Calibri Light" w:hAnsi="Calibri Light" w:cs="Calibri Light"/>
                            <w:sz w:val="16"/>
                            <w:szCs w:val="16"/>
                          </w:rPr>
                          <w:t>1 szt.</w:t>
                        </w:r>
                      </w:p>
                    </w:tc>
                    <w:tc>
                      <w:tcPr>
                        <w:tcW w:w="2129" w:type="dxa"/>
                        <w:tcBorders>
                          <w:top w:val="single" w:sz="2" w:space="0" w:color="000000"/>
                          <w:left w:val="single" w:sz="2" w:space="0" w:color="000000"/>
                          <w:bottom w:val="single" w:sz="2" w:space="0" w:color="000000"/>
                          <w:right w:val="single" w:sz="2" w:space="0" w:color="000000"/>
                        </w:tcBorders>
                      </w:tcPr>
                      <w:p w14:paraId="61F85E24"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p>
                    </w:tc>
                    <w:tc>
                      <w:tcPr>
                        <w:tcW w:w="2129" w:type="dxa"/>
                        <w:tcBorders>
                          <w:top w:val="single" w:sz="2" w:space="0" w:color="000000"/>
                          <w:left w:val="single" w:sz="2" w:space="0" w:color="000000"/>
                          <w:bottom w:val="single" w:sz="2" w:space="0" w:color="000000"/>
                          <w:right w:val="single" w:sz="2" w:space="0" w:color="000000"/>
                        </w:tcBorders>
                      </w:tcPr>
                      <w:p w14:paraId="1040801F"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p>
                    </w:tc>
                    <w:tc>
                      <w:tcPr>
                        <w:tcW w:w="2130" w:type="dxa"/>
                        <w:tcBorders>
                          <w:top w:val="single" w:sz="2" w:space="0" w:color="000000"/>
                          <w:left w:val="single" w:sz="2" w:space="0" w:color="000000"/>
                          <w:bottom w:val="single" w:sz="2" w:space="0" w:color="000000"/>
                          <w:right w:val="single" w:sz="2" w:space="0" w:color="000000"/>
                        </w:tcBorders>
                      </w:tcPr>
                      <w:p w14:paraId="157FCE1A"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p>
                    </w:tc>
                  </w:tr>
                  <w:tr w:rsidR="008C027C" w14:paraId="25A28EFF" w14:textId="77777777" w:rsidTr="008C027C">
                    <w:trPr>
                      <w:trHeight w:val="950"/>
                    </w:trPr>
                    <w:tc>
                      <w:tcPr>
                        <w:tcW w:w="2129" w:type="dxa"/>
                        <w:tcBorders>
                          <w:top w:val="single" w:sz="2" w:space="0" w:color="000000"/>
                          <w:left w:val="single" w:sz="2" w:space="0" w:color="000000"/>
                          <w:bottom w:val="single" w:sz="2" w:space="0" w:color="000000"/>
                          <w:right w:val="single" w:sz="2" w:space="0" w:color="000000"/>
                        </w:tcBorders>
                      </w:tcPr>
                      <w:p w14:paraId="35886357" w14:textId="61D4F913" w:rsidR="008C027C" w:rsidRPr="004F4C7F" w:rsidRDefault="008C027C" w:rsidP="008C027C">
                        <w:pPr>
                          <w:framePr w:hSpace="141" w:wrap="around" w:vAnchor="text" w:hAnchor="text" w:y="1"/>
                          <w:numPr>
                            <w:ilvl w:val="0"/>
                            <w:numId w:val="27"/>
                          </w:numPr>
                          <w:suppressOverlap/>
                          <w:rPr>
                            <w:rFonts w:ascii="Calibri Light" w:hAnsi="Calibri Light" w:cs="Calibri Light"/>
                            <w:sz w:val="16"/>
                            <w:szCs w:val="16"/>
                          </w:rPr>
                        </w:pPr>
                        <w:r w:rsidRPr="008C027C">
                          <w:rPr>
                            <w:rFonts w:ascii="Calibri Light" w:hAnsi="Calibri Light" w:cs="Calibri Light"/>
                            <w:sz w:val="16"/>
                            <w:szCs w:val="16"/>
                          </w:rPr>
                          <w:t>Robot przemysłowy do wtryskarki 1300t, 1 szt.</w:t>
                        </w:r>
                      </w:p>
                    </w:tc>
                    <w:tc>
                      <w:tcPr>
                        <w:tcW w:w="2129" w:type="dxa"/>
                        <w:tcBorders>
                          <w:top w:val="single" w:sz="2" w:space="0" w:color="000000"/>
                          <w:left w:val="single" w:sz="2" w:space="0" w:color="000000"/>
                          <w:bottom w:val="single" w:sz="2" w:space="0" w:color="000000"/>
                          <w:right w:val="single" w:sz="2" w:space="0" w:color="000000"/>
                        </w:tcBorders>
                      </w:tcPr>
                      <w:p w14:paraId="5EA0F8E6"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p>
                    </w:tc>
                    <w:tc>
                      <w:tcPr>
                        <w:tcW w:w="2129" w:type="dxa"/>
                        <w:tcBorders>
                          <w:top w:val="single" w:sz="2" w:space="0" w:color="000000"/>
                          <w:left w:val="single" w:sz="2" w:space="0" w:color="000000"/>
                          <w:bottom w:val="single" w:sz="2" w:space="0" w:color="000000"/>
                          <w:right w:val="single" w:sz="2" w:space="0" w:color="000000"/>
                        </w:tcBorders>
                      </w:tcPr>
                      <w:p w14:paraId="60797947"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p>
                    </w:tc>
                    <w:tc>
                      <w:tcPr>
                        <w:tcW w:w="2130" w:type="dxa"/>
                        <w:tcBorders>
                          <w:top w:val="single" w:sz="2" w:space="0" w:color="000000"/>
                          <w:left w:val="single" w:sz="2" w:space="0" w:color="000000"/>
                          <w:bottom w:val="single" w:sz="2" w:space="0" w:color="000000"/>
                          <w:right w:val="single" w:sz="2" w:space="0" w:color="000000"/>
                        </w:tcBorders>
                      </w:tcPr>
                      <w:p w14:paraId="2F2E7DF3" w14:textId="77777777" w:rsidR="008C027C" w:rsidRDefault="008C027C" w:rsidP="008C027C">
                        <w:pPr>
                          <w:pStyle w:val="Zawartotabeli"/>
                          <w:framePr w:hSpace="141" w:wrap="around" w:vAnchor="text" w:hAnchor="text" w:y="1"/>
                          <w:snapToGrid w:val="0"/>
                          <w:suppressOverlap/>
                          <w:jc w:val="center"/>
                          <w:rPr>
                            <w:rFonts w:ascii="Calibri Light" w:hAnsi="Calibri Light" w:cs="Calibri Light"/>
                            <w:sz w:val="20"/>
                            <w:szCs w:val="20"/>
                          </w:rPr>
                        </w:pPr>
                      </w:p>
                    </w:tc>
                  </w:tr>
                </w:tbl>
                <w:p w14:paraId="552D85CB" w14:textId="77777777" w:rsidR="00DD1DE4" w:rsidRPr="00485DCC" w:rsidRDefault="00DD1DE4" w:rsidP="008C027C">
                  <w:pPr>
                    <w:pStyle w:val="Default"/>
                    <w:rPr>
                      <w:rFonts w:ascii="Calibri Light" w:hAnsi="Calibri Light"/>
                      <w:i/>
                      <w:color w:val="808080"/>
                      <w:sz w:val="20"/>
                      <w:szCs w:val="20"/>
                    </w:rPr>
                  </w:pPr>
                </w:p>
              </w:tc>
            </w:tr>
          </w:tbl>
          <w:p w14:paraId="2765E444" w14:textId="77777777" w:rsidR="00DD1DE4" w:rsidRPr="00485DCC" w:rsidRDefault="00DD1DE4" w:rsidP="00564165">
            <w:pPr>
              <w:pStyle w:val="Default"/>
              <w:rPr>
                <w:rFonts w:ascii="Calibri Light" w:hAnsi="Calibri Light"/>
                <w:i/>
                <w:color w:val="808080"/>
                <w:sz w:val="20"/>
                <w:szCs w:val="20"/>
              </w:rPr>
            </w:pPr>
          </w:p>
        </w:tc>
      </w:tr>
      <w:tr w:rsidR="002A666B" w:rsidRPr="001F3060" w14:paraId="4C3F1E91" w14:textId="77777777" w:rsidTr="008C027C">
        <w:trPr>
          <w:trHeight w:val="176"/>
        </w:trPr>
        <w:tc>
          <w:tcPr>
            <w:tcW w:w="9514"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8C027C">
        <w:trPr>
          <w:trHeight w:val="397"/>
        </w:trPr>
        <w:tc>
          <w:tcPr>
            <w:tcW w:w="9514" w:type="dxa"/>
            <w:gridSpan w:val="3"/>
            <w:tcBorders>
              <w:top w:val="single" w:sz="4" w:space="0" w:color="000000"/>
              <w:left w:val="single" w:sz="4" w:space="0" w:color="000000"/>
              <w:bottom w:val="single" w:sz="4" w:space="0" w:color="000000"/>
            </w:tcBorders>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1AF09230" w14:textId="77777777" w:rsidR="008C027C" w:rsidRPr="008C027C" w:rsidRDefault="008C027C" w:rsidP="008C027C">
            <w:pPr>
              <w:pStyle w:val="Default"/>
              <w:numPr>
                <w:ilvl w:val="0"/>
                <w:numId w:val="1"/>
              </w:numPr>
              <w:jc w:val="both"/>
              <w:rPr>
                <w:rFonts w:ascii="Calibri Light" w:hAnsi="Calibri Light"/>
                <w:color w:val="auto"/>
                <w:sz w:val="18"/>
                <w:szCs w:val="18"/>
              </w:rPr>
            </w:pPr>
            <w:r w:rsidRPr="008C027C">
              <w:rPr>
                <w:rFonts w:ascii="Calibri Light" w:hAnsi="Calibri Light"/>
                <w:color w:val="auto"/>
                <w:sz w:val="18"/>
                <w:szCs w:val="18"/>
              </w:rPr>
              <w:t>Załącznik nr 2 - Oświadczenie o braku podstaw do wykluczenia</w:t>
            </w:r>
          </w:p>
          <w:p w14:paraId="1A24F908" w14:textId="77777777" w:rsidR="008C027C" w:rsidRPr="008C027C" w:rsidRDefault="008C027C" w:rsidP="008C027C">
            <w:pPr>
              <w:pStyle w:val="Default"/>
              <w:numPr>
                <w:ilvl w:val="0"/>
                <w:numId w:val="1"/>
              </w:numPr>
              <w:jc w:val="both"/>
              <w:rPr>
                <w:rFonts w:ascii="Calibri Light" w:hAnsi="Calibri Light"/>
                <w:color w:val="auto"/>
                <w:sz w:val="18"/>
                <w:szCs w:val="18"/>
              </w:rPr>
            </w:pPr>
            <w:r w:rsidRPr="008C027C">
              <w:rPr>
                <w:rFonts w:ascii="Calibri Light" w:hAnsi="Calibri Light"/>
                <w:color w:val="auto"/>
                <w:sz w:val="18"/>
                <w:szCs w:val="18"/>
              </w:rPr>
              <w:t>Załącznik nr 3 – Wykaz osób, które będą uczestniczyć w wykonywaniu zamówienia</w:t>
            </w:r>
          </w:p>
          <w:p w14:paraId="17726739" w14:textId="77777777" w:rsidR="008C027C" w:rsidRPr="008C027C" w:rsidRDefault="008C027C" w:rsidP="008C027C">
            <w:pPr>
              <w:pStyle w:val="Default"/>
              <w:numPr>
                <w:ilvl w:val="0"/>
                <w:numId w:val="1"/>
              </w:numPr>
              <w:jc w:val="both"/>
              <w:rPr>
                <w:rFonts w:ascii="Calibri Light" w:hAnsi="Calibri Light"/>
                <w:color w:val="auto"/>
                <w:sz w:val="18"/>
                <w:szCs w:val="18"/>
              </w:rPr>
            </w:pPr>
            <w:r w:rsidRPr="008C027C">
              <w:rPr>
                <w:rFonts w:ascii="Calibri Light" w:hAnsi="Calibri Light"/>
                <w:color w:val="auto"/>
                <w:sz w:val="18"/>
                <w:szCs w:val="18"/>
              </w:rPr>
              <w:t>Załącznik nr 4 – Wykaz dostaw, potwierdzających posiadane doświadczenie</w:t>
            </w:r>
          </w:p>
          <w:p w14:paraId="1AEEBBD8" w14:textId="77777777" w:rsidR="008C027C" w:rsidRPr="008C027C" w:rsidRDefault="008C027C" w:rsidP="008C027C">
            <w:pPr>
              <w:pStyle w:val="Default"/>
              <w:numPr>
                <w:ilvl w:val="0"/>
                <w:numId w:val="1"/>
              </w:numPr>
              <w:jc w:val="both"/>
              <w:rPr>
                <w:rFonts w:ascii="Calibri Light" w:hAnsi="Calibri Light"/>
                <w:color w:val="auto"/>
                <w:sz w:val="18"/>
                <w:szCs w:val="18"/>
              </w:rPr>
            </w:pPr>
            <w:r w:rsidRPr="008C027C">
              <w:rPr>
                <w:rFonts w:ascii="Calibri Light" w:hAnsi="Calibri Light"/>
                <w:color w:val="auto"/>
                <w:sz w:val="18"/>
                <w:szCs w:val="18"/>
              </w:rPr>
              <w:t>Załącznik nr 4 –  Deklaracja zgodności dostawy z zamówieniem</w:t>
            </w:r>
          </w:p>
          <w:p w14:paraId="0BCF31E1" w14:textId="77777777" w:rsidR="008C027C" w:rsidRDefault="008C027C" w:rsidP="008C027C">
            <w:pPr>
              <w:numPr>
                <w:ilvl w:val="0"/>
                <w:numId w:val="1"/>
              </w:numPr>
              <w:spacing w:after="0" w:line="240" w:lineRule="auto"/>
              <w:rPr>
                <w:rFonts w:ascii="Calibri Light" w:hAnsi="Calibri Light"/>
                <w:sz w:val="18"/>
                <w:szCs w:val="18"/>
              </w:rPr>
            </w:pPr>
            <w:r w:rsidRPr="008C027C">
              <w:rPr>
                <w:rFonts w:ascii="Calibri Light" w:hAnsi="Calibri Light"/>
                <w:sz w:val="18"/>
                <w:szCs w:val="18"/>
              </w:rPr>
              <w:t>Załącznik nr 5 – Klauzula informacyjna</w:t>
            </w:r>
          </w:p>
          <w:p w14:paraId="6A80AD8F" w14:textId="09012403" w:rsidR="002A666B" w:rsidRPr="00564165" w:rsidRDefault="002A666B" w:rsidP="008C027C">
            <w:pPr>
              <w:numPr>
                <w:ilvl w:val="0"/>
                <w:numId w:val="1"/>
              </w:numPr>
              <w:spacing w:after="0" w:line="240" w:lineRule="auto"/>
              <w:rPr>
                <w:rFonts w:ascii="Calibri Light" w:hAnsi="Calibri Light"/>
                <w:sz w:val="18"/>
                <w:szCs w:val="18"/>
              </w:rPr>
            </w:pPr>
            <w:r w:rsidRPr="00564165">
              <w:rPr>
                <w:rFonts w:ascii="Calibri Light" w:hAnsi="Calibri Light"/>
                <w:sz w:val="18"/>
                <w:szCs w:val="18"/>
              </w:rPr>
              <w:t>Inne, jeżeli dotyczy?</w:t>
            </w:r>
          </w:p>
        </w:tc>
      </w:tr>
      <w:tr w:rsidR="004D4E07" w:rsidRPr="001F3060" w14:paraId="15908E35" w14:textId="77777777" w:rsidTr="008C027C">
        <w:trPr>
          <w:trHeight w:val="397"/>
        </w:trPr>
        <w:tc>
          <w:tcPr>
            <w:tcW w:w="3881" w:type="dxa"/>
            <w:tcBorders>
              <w:top w:val="single" w:sz="4" w:space="0" w:color="000000"/>
              <w:left w:val="single" w:sz="4" w:space="0" w:color="000000"/>
              <w:bottom w:val="single" w:sz="4" w:space="0" w:color="000000"/>
              <w:right w:val="nil"/>
            </w:tcBorders>
            <w:shd w:val="clear" w:color="auto" w:fill="E5E5E5"/>
            <w:vAlign w:val="center"/>
          </w:tcPr>
          <w:p w14:paraId="2F2C2B2E" w14:textId="49912668" w:rsidR="004D4E07" w:rsidRPr="001F3060" w:rsidRDefault="008C027C"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Data i c</w:t>
            </w:r>
            <w:r w:rsidR="004D4E07" w:rsidRPr="006E1EBF">
              <w:rPr>
                <w:rFonts w:ascii="Calibri Light" w:hAnsi="Calibri Light"/>
                <w:sz w:val="20"/>
                <w:szCs w:val="20"/>
              </w:rPr>
              <w:t>zytelny podpis osoby uprawnionej do reprezentowania Wykonawcy</w:t>
            </w:r>
            <w:r w:rsidR="004D4E07">
              <w:rPr>
                <w:rFonts w:ascii="Calibri Light" w:hAnsi="Calibri Light"/>
                <w:sz w:val="20"/>
                <w:szCs w:val="20"/>
              </w:rPr>
              <w:t xml:space="preserve"> lub podpis z pieczątką imienną</w:t>
            </w:r>
          </w:p>
        </w:tc>
        <w:tc>
          <w:tcPr>
            <w:tcW w:w="5633" w:type="dxa"/>
            <w:gridSpan w:val="2"/>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8C027C">
        <w:trPr>
          <w:trHeight w:val="397"/>
        </w:trPr>
        <w:tc>
          <w:tcPr>
            <w:tcW w:w="3881"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3" w:type="dxa"/>
            <w:gridSpan w:val="2"/>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2E858179" w:rsidR="006E1EBF" w:rsidRPr="001F3060" w:rsidRDefault="00A427BB" w:rsidP="009312FB">
      <w:pPr>
        <w:spacing w:after="0"/>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4145D6" w:rsidRPr="004145D6">
        <w:rPr>
          <w:rFonts w:ascii="Calibri Light" w:hAnsi="Calibri Light"/>
          <w:sz w:val="20"/>
          <w:szCs w:val="20"/>
        </w:rPr>
        <w:t>0</w:t>
      </w:r>
      <w:r w:rsidR="008C027C">
        <w:rPr>
          <w:rFonts w:ascii="Calibri Light" w:hAnsi="Calibri Light"/>
          <w:sz w:val="20"/>
          <w:szCs w:val="20"/>
        </w:rPr>
        <w:t>5</w:t>
      </w:r>
      <w:r w:rsidR="004145D6" w:rsidRPr="004145D6">
        <w:rPr>
          <w:rFonts w:ascii="Calibri Light" w:hAnsi="Calibri Light"/>
          <w:sz w:val="20"/>
          <w:szCs w:val="20"/>
        </w:rPr>
        <w:t>_12_2025_FEWM_1_2_Alkaz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77286AC3" w14:textId="77777777" w:rsidR="006E1EBF" w:rsidRPr="001F3060" w:rsidRDefault="006E1EBF" w:rsidP="007B1ACC">
            <w:pPr>
              <w:pStyle w:val="Default"/>
              <w:rPr>
                <w:rFonts w:ascii="Calibri Light" w:hAnsi="Calibri Light"/>
                <w:bCs/>
                <w:color w:val="auto"/>
                <w:sz w:val="20"/>
                <w:szCs w:val="20"/>
              </w:rPr>
            </w:pPr>
          </w:p>
        </w:tc>
      </w:tr>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2E764C82" w14:textId="77777777" w:rsidTr="008C027C">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F4CB89E" w:rsidR="004D4E07" w:rsidRPr="006E1EBF" w:rsidRDefault="008C027C" w:rsidP="00D33A63">
            <w:pPr>
              <w:suppressAutoHyphens/>
              <w:autoSpaceDE w:val="0"/>
              <w:jc w:val="both"/>
              <w:rPr>
                <w:rFonts w:ascii="Calibri Light" w:hAnsi="Calibri Light"/>
                <w:sz w:val="20"/>
                <w:szCs w:val="20"/>
              </w:rPr>
            </w:pPr>
            <w:r>
              <w:rPr>
                <w:rFonts w:ascii="Calibri Light" w:hAnsi="Calibri Light"/>
                <w:sz w:val="20"/>
                <w:szCs w:val="20"/>
              </w:rPr>
              <w:t>Data i c</w:t>
            </w:r>
            <w:r w:rsidR="004D4E07" w:rsidRPr="006E1EBF">
              <w:rPr>
                <w:rFonts w:ascii="Calibri Light" w:hAnsi="Calibri Light"/>
                <w:sz w:val="20"/>
                <w:szCs w:val="20"/>
              </w:rPr>
              <w:t>zytelny podpis osoby uprawnionej do reprezentowania Wykonawcy</w:t>
            </w:r>
            <w:r w:rsidR="004D4E07">
              <w:rPr>
                <w:rFonts w:ascii="Calibri Light" w:hAnsi="Calibri Light"/>
                <w:sz w:val="20"/>
                <w:szCs w:val="20"/>
              </w:rPr>
              <w:t xml:space="preserve"> lub podpis z pieczątką imienną</w:t>
            </w:r>
          </w:p>
        </w:tc>
        <w:tc>
          <w:tcPr>
            <w:tcW w:w="5778" w:type="dxa"/>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8C027C">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tbl>
    <w:p w14:paraId="77E02A08" w14:textId="77777777" w:rsidR="00101745" w:rsidRDefault="00101745" w:rsidP="00386193">
      <w:pPr>
        <w:tabs>
          <w:tab w:val="left" w:pos="945"/>
        </w:tabs>
        <w:rPr>
          <w:rFonts w:ascii="Calibri Light" w:hAnsi="Calibri Light"/>
          <w:sz w:val="20"/>
          <w:szCs w:val="20"/>
        </w:rPr>
      </w:pPr>
    </w:p>
    <w:p w14:paraId="10D2D6B6" w14:textId="77777777" w:rsidR="008C027C" w:rsidRDefault="008C027C" w:rsidP="00386193">
      <w:pPr>
        <w:tabs>
          <w:tab w:val="left" w:pos="945"/>
        </w:tabs>
        <w:rPr>
          <w:rFonts w:ascii="Calibri Light" w:hAnsi="Calibri Light"/>
          <w:sz w:val="20"/>
          <w:szCs w:val="20"/>
        </w:rPr>
      </w:pPr>
    </w:p>
    <w:p w14:paraId="717FD8DC" w14:textId="77777777" w:rsidR="008C027C" w:rsidRDefault="008C027C" w:rsidP="00386193">
      <w:pPr>
        <w:tabs>
          <w:tab w:val="left" w:pos="945"/>
        </w:tabs>
        <w:rPr>
          <w:rFonts w:ascii="Calibri Light" w:hAnsi="Calibri Light"/>
          <w:sz w:val="20"/>
          <w:szCs w:val="20"/>
        </w:rPr>
      </w:pPr>
    </w:p>
    <w:p w14:paraId="4539B926" w14:textId="77777777" w:rsidR="008C027C" w:rsidRDefault="008C027C" w:rsidP="00386193">
      <w:pPr>
        <w:tabs>
          <w:tab w:val="left" w:pos="945"/>
        </w:tabs>
        <w:rPr>
          <w:rFonts w:ascii="Calibri Light" w:hAnsi="Calibri Light"/>
          <w:sz w:val="20"/>
          <w:szCs w:val="20"/>
        </w:rPr>
      </w:pPr>
    </w:p>
    <w:p w14:paraId="6610EDA7" w14:textId="77777777" w:rsidR="008C027C" w:rsidRPr="006E1EBF" w:rsidRDefault="008C027C" w:rsidP="008C027C">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Załącznik nr 3</w:t>
      </w:r>
    </w:p>
    <w:p w14:paraId="1028671D" w14:textId="77765E53" w:rsidR="008C027C" w:rsidRPr="001F3060" w:rsidRDefault="008C027C" w:rsidP="008C027C">
      <w:pPr>
        <w:spacing w:after="0"/>
        <w:jc w:val="right"/>
        <w:rPr>
          <w:rFonts w:ascii="Calibri Light" w:hAnsi="Calibri Light"/>
          <w:sz w:val="20"/>
          <w:szCs w:val="20"/>
        </w:rPr>
      </w:pPr>
      <w:r w:rsidRPr="001F3060">
        <w:rPr>
          <w:rFonts w:ascii="Calibri Light" w:hAnsi="Calibri Light"/>
          <w:sz w:val="20"/>
          <w:szCs w:val="20"/>
        </w:rPr>
        <w:t xml:space="preserve">Zapytanie ofertowe </w:t>
      </w:r>
      <w:r w:rsidRPr="00CB4396">
        <w:rPr>
          <w:rFonts w:ascii="Calibri Light" w:hAnsi="Calibri Light"/>
          <w:sz w:val="20"/>
          <w:szCs w:val="20"/>
        </w:rPr>
        <w:t xml:space="preserve">l.dz. </w:t>
      </w:r>
      <w:r w:rsidRPr="004145D6">
        <w:rPr>
          <w:rFonts w:ascii="Calibri Light" w:hAnsi="Calibri Light"/>
          <w:sz w:val="20"/>
          <w:szCs w:val="20"/>
        </w:rPr>
        <w:t>0</w:t>
      </w:r>
      <w:r>
        <w:rPr>
          <w:rFonts w:ascii="Calibri Light" w:hAnsi="Calibri Light"/>
          <w:sz w:val="20"/>
          <w:szCs w:val="20"/>
        </w:rPr>
        <w:t>5</w:t>
      </w:r>
      <w:r w:rsidRPr="004145D6">
        <w:rPr>
          <w:rFonts w:ascii="Calibri Light" w:hAnsi="Calibri Light"/>
          <w:sz w:val="20"/>
          <w:szCs w:val="20"/>
        </w:rPr>
        <w:t>_12_2025_FEWM_1_2_Alkaz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8C027C" w:rsidRPr="006E1EBF" w14:paraId="51D6584D" w14:textId="77777777" w:rsidTr="00994B9F">
        <w:trPr>
          <w:trHeight w:val="465"/>
        </w:trPr>
        <w:tc>
          <w:tcPr>
            <w:tcW w:w="3510" w:type="dxa"/>
            <w:shd w:val="clear" w:color="auto" w:fill="E7E6E6"/>
          </w:tcPr>
          <w:p w14:paraId="0D62B685" w14:textId="77777777" w:rsidR="008C027C" w:rsidRPr="006E1EBF" w:rsidRDefault="008C027C" w:rsidP="00994B9F">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1F00D453" w14:textId="77777777" w:rsidR="008C027C" w:rsidRPr="006E1EBF" w:rsidRDefault="008C027C" w:rsidP="00994B9F">
            <w:pPr>
              <w:pStyle w:val="Default"/>
              <w:rPr>
                <w:rFonts w:ascii="Calibri Light" w:hAnsi="Calibri Light"/>
                <w:b/>
                <w:bCs/>
                <w:color w:val="auto"/>
                <w:sz w:val="20"/>
                <w:szCs w:val="20"/>
              </w:rPr>
            </w:pPr>
          </w:p>
        </w:tc>
        <w:tc>
          <w:tcPr>
            <w:tcW w:w="5778" w:type="dxa"/>
          </w:tcPr>
          <w:p w14:paraId="7DDE3CFB" w14:textId="77777777" w:rsidR="008C027C" w:rsidRPr="006E1EBF" w:rsidRDefault="008C027C" w:rsidP="00994B9F">
            <w:pPr>
              <w:pStyle w:val="Default"/>
              <w:rPr>
                <w:rFonts w:ascii="Calibri Light" w:hAnsi="Calibri Light"/>
                <w:bCs/>
                <w:color w:val="auto"/>
                <w:sz w:val="20"/>
                <w:szCs w:val="20"/>
              </w:rPr>
            </w:pPr>
          </w:p>
        </w:tc>
      </w:tr>
      <w:tr w:rsidR="008C027C" w:rsidRPr="006E1EBF" w14:paraId="709A9E31" w14:textId="77777777" w:rsidTr="00994B9F">
        <w:trPr>
          <w:trHeight w:val="255"/>
        </w:trPr>
        <w:tc>
          <w:tcPr>
            <w:tcW w:w="3510" w:type="dxa"/>
            <w:shd w:val="clear" w:color="auto" w:fill="E7E6E6"/>
          </w:tcPr>
          <w:p w14:paraId="27066A33" w14:textId="77777777" w:rsidR="008C027C" w:rsidRPr="006E1EBF" w:rsidRDefault="008C027C" w:rsidP="00994B9F">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3C24F368" w14:textId="77777777" w:rsidR="008C027C" w:rsidRPr="006E1EBF" w:rsidRDefault="008C027C" w:rsidP="00994B9F">
            <w:pPr>
              <w:pStyle w:val="Default"/>
              <w:rPr>
                <w:rFonts w:ascii="Calibri Light" w:hAnsi="Calibri Light"/>
                <w:bCs/>
                <w:color w:val="auto"/>
                <w:sz w:val="20"/>
                <w:szCs w:val="20"/>
              </w:rPr>
            </w:pPr>
          </w:p>
        </w:tc>
      </w:tr>
    </w:tbl>
    <w:p w14:paraId="76B3AD97" w14:textId="77777777" w:rsidR="008C027C" w:rsidRPr="001F3060" w:rsidRDefault="008C027C" w:rsidP="008C027C">
      <w:pPr>
        <w:rPr>
          <w:rFonts w:ascii="Calibri Light" w:hAnsi="Calibri Light"/>
          <w:sz w:val="20"/>
          <w:szCs w:val="20"/>
        </w:rPr>
      </w:pPr>
    </w:p>
    <w:p w14:paraId="66177A5B" w14:textId="77777777" w:rsidR="008C027C" w:rsidRDefault="008C027C" w:rsidP="008C027C">
      <w:pPr>
        <w:spacing w:after="0" w:line="240" w:lineRule="auto"/>
        <w:jc w:val="center"/>
        <w:rPr>
          <w:rFonts w:ascii="Calibri Light" w:eastAsia="Times New Roman" w:hAnsi="Calibri Light"/>
          <w:b/>
          <w:color w:val="000000"/>
          <w:sz w:val="24"/>
          <w:szCs w:val="24"/>
          <w:lang w:eastAsia="pl-PL"/>
        </w:rPr>
      </w:pPr>
      <w:r>
        <w:rPr>
          <w:rFonts w:ascii="Calibri Light" w:eastAsia="Times New Roman" w:hAnsi="Calibri Light"/>
          <w:b/>
          <w:color w:val="000000"/>
          <w:sz w:val="24"/>
          <w:szCs w:val="24"/>
          <w:lang w:eastAsia="pl-PL"/>
        </w:rPr>
        <w:t>Wykaz osób, które będą uczestniczyć w wykonywaniu zamówienia</w:t>
      </w:r>
    </w:p>
    <w:p w14:paraId="2DBDE2AE" w14:textId="77777777" w:rsidR="008C027C" w:rsidRDefault="008C027C" w:rsidP="008C027C">
      <w:pPr>
        <w:spacing w:after="0" w:line="240" w:lineRule="auto"/>
        <w:jc w:val="both"/>
        <w:rPr>
          <w:rFonts w:ascii="Calibri Light" w:eastAsia="Times New Roman" w:hAnsi="Calibri Light"/>
          <w:b/>
          <w:color w:val="000000"/>
          <w:sz w:val="24"/>
          <w:szCs w:val="24"/>
          <w:lang w:eastAsia="pl-PL"/>
        </w:rPr>
      </w:pP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8C027C" w14:paraId="3ACAABA0" w14:textId="77777777" w:rsidTr="008C027C">
        <w:tc>
          <w:tcPr>
            <w:tcW w:w="3510" w:type="dxa"/>
            <w:tcBorders>
              <w:top w:val="single" w:sz="4" w:space="0" w:color="auto"/>
              <w:left w:val="single" w:sz="4" w:space="0" w:color="auto"/>
              <w:bottom w:val="single" w:sz="4" w:space="0" w:color="auto"/>
              <w:right w:val="single" w:sz="4" w:space="0" w:color="auto"/>
            </w:tcBorders>
            <w:hideMark/>
          </w:tcPr>
          <w:p w14:paraId="68ADFD15" w14:textId="77777777" w:rsidR="008C027C" w:rsidRDefault="008C027C" w:rsidP="00994B9F">
            <w:pPr>
              <w:spacing w:after="0" w:line="240" w:lineRule="auto"/>
              <w:jc w:val="both"/>
              <w:rPr>
                <w:rFonts w:ascii="Calibri Light" w:eastAsia="Times New Roman" w:hAnsi="Calibri Light" w:cs="Calibri Light"/>
                <w:b/>
                <w:color w:val="000000"/>
                <w:sz w:val="20"/>
                <w:szCs w:val="20"/>
                <w:lang w:eastAsia="pl-PL"/>
              </w:rPr>
            </w:pPr>
            <w:r>
              <w:rPr>
                <w:rFonts w:ascii="Calibri Light" w:eastAsia="Times New Roman" w:hAnsi="Calibri Light" w:cs="Calibri Light"/>
                <w:b/>
                <w:color w:val="000000"/>
                <w:sz w:val="20"/>
                <w:szCs w:val="20"/>
                <w:lang w:eastAsia="pl-PL"/>
              </w:rPr>
              <w:t>Funkcja:</w:t>
            </w:r>
          </w:p>
        </w:tc>
        <w:tc>
          <w:tcPr>
            <w:tcW w:w="5778" w:type="dxa"/>
            <w:tcBorders>
              <w:top w:val="single" w:sz="4" w:space="0" w:color="auto"/>
              <w:left w:val="single" w:sz="4" w:space="0" w:color="auto"/>
              <w:bottom w:val="single" w:sz="4" w:space="0" w:color="auto"/>
              <w:right w:val="single" w:sz="4" w:space="0" w:color="auto"/>
            </w:tcBorders>
            <w:hideMark/>
          </w:tcPr>
          <w:p w14:paraId="75D30098" w14:textId="03492C9A" w:rsidR="008C027C" w:rsidRDefault="008C027C" w:rsidP="00994B9F">
            <w:pPr>
              <w:spacing w:after="0" w:line="240" w:lineRule="auto"/>
              <w:jc w:val="both"/>
              <w:rPr>
                <w:rFonts w:ascii="Calibri Light" w:eastAsia="Times New Roman" w:hAnsi="Calibri Light" w:cs="Calibri Light"/>
                <w:b/>
                <w:color w:val="000000"/>
                <w:sz w:val="20"/>
                <w:szCs w:val="20"/>
                <w:lang w:eastAsia="pl-PL"/>
              </w:rPr>
            </w:pPr>
          </w:p>
        </w:tc>
      </w:tr>
      <w:tr w:rsidR="008C027C" w14:paraId="0E5B457D" w14:textId="77777777" w:rsidTr="008C027C">
        <w:tc>
          <w:tcPr>
            <w:tcW w:w="3510" w:type="dxa"/>
            <w:tcBorders>
              <w:top w:val="single" w:sz="4" w:space="0" w:color="auto"/>
              <w:left w:val="single" w:sz="4" w:space="0" w:color="auto"/>
              <w:bottom w:val="single" w:sz="4" w:space="0" w:color="auto"/>
              <w:right w:val="single" w:sz="4" w:space="0" w:color="auto"/>
            </w:tcBorders>
            <w:hideMark/>
          </w:tcPr>
          <w:p w14:paraId="0C26DBE4" w14:textId="77777777" w:rsidR="008C027C" w:rsidRDefault="008C027C" w:rsidP="00994B9F">
            <w:pPr>
              <w:spacing w:after="0" w:line="240" w:lineRule="auto"/>
              <w:jc w:val="both"/>
              <w:rPr>
                <w:rFonts w:ascii="Calibri Light" w:eastAsia="Times New Roman" w:hAnsi="Calibri Light" w:cs="Calibri Light"/>
                <w:b/>
                <w:color w:val="000000"/>
                <w:sz w:val="20"/>
                <w:szCs w:val="20"/>
                <w:lang w:eastAsia="pl-PL"/>
              </w:rPr>
            </w:pPr>
            <w:r>
              <w:rPr>
                <w:rFonts w:ascii="Calibri Light" w:eastAsia="Times New Roman" w:hAnsi="Calibri Light" w:cs="Calibri Light"/>
                <w:b/>
                <w:color w:val="000000"/>
                <w:sz w:val="20"/>
                <w:szCs w:val="20"/>
                <w:lang w:eastAsia="pl-PL"/>
              </w:rPr>
              <w:t>Imię i nazwisko:</w:t>
            </w:r>
          </w:p>
        </w:tc>
        <w:tc>
          <w:tcPr>
            <w:tcW w:w="5778" w:type="dxa"/>
            <w:tcBorders>
              <w:top w:val="single" w:sz="4" w:space="0" w:color="auto"/>
              <w:left w:val="single" w:sz="4" w:space="0" w:color="auto"/>
              <w:bottom w:val="single" w:sz="4" w:space="0" w:color="auto"/>
              <w:right w:val="single" w:sz="4" w:space="0" w:color="auto"/>
            </w:tcBorders>
          </w:tcPr>
          <w:p w14:paraId="49CE673C" w14:textId="77777777" w:rsidR="008C027C" w:rsidRDefault="008C027C" w:rsidP="00994B9F">
            <w:pPr>
              <w:spacing w:after="0" w:line="240" w:lineRule="auto"/>
              <w:jc w:val="both"/>
              <w:rPr>
                <w:rFonts w:ascii="Calibri Light" w:eastAsia="Times New Roman" w:hAnsi="Calibri Light" w:cs="Calibri Light"/>
                <w:color w:val="000000"/>
                <w:sz w:val="20"/>
                <w:szCs w:val="20"/>
                <w:lang w:eastAsia="pl-PL"/>
              </w:rPr>
            </w:pPr>
          </w:p>
        </w:tc>
      </w:tr>
      <w:tr w:rsidR="008C027C" w14:paraId="77B1C87C" w14:textId="77777777" w:rsidTr="008C027C">
        <w:tc>
          <w:tcPr>
            <w:tcW w:w="3510" w:type="dxa"/>
            <w:tcBorders>
              <w:top w:val="single" w:sz="4" w:space="0" w:color="auto"/>
              <w:left w:val="single" w:sz="4" w:space="0" w:color="auto"/>
              <w:bottom w:val="single" w:sz="4" w:space="0" w:color="auto"/>
              <w:right w:val="single" w:sz="4" w:space="0" w:color="auto"/>
            </w:tcBorders>
            <w:hideMark/>
          </w:tcPr>
          <w:p w14:paraId="5E8573F9" w14:textId="77777777" w:rsidR="008C027C" w:rsidRDefault="008C027C" w:rsidP="00994B9F">
            <w:pPr>
              <w:spacing w:after="0" w:line="240" w:lineRule="auto"/>
              <w:jc w:val="both"/>
              <w:rPr>
                <w:rFonts w:ascii="Calibri Light" w:eastAsia="Times New Roman" w:hAnsi="Calibri Light" w:cs="Calibri Light"/>
                <w:b/>
                <w:color w:val="000000"/>
                <w:sz w:val="20"/>
                <w:szCs w:val="20"/>
                <w:lang w:eastAsia="pl-PL"/>
              </w:rPr>
            </w:pPr>
            <w:r>
              <w:rPr>
                <w:rFonts w:ascii="Calibri Light" w:eastAsia="Times New Roman" w:hAnsi="Calibri Light" w:cs="Calibri Light"/>
                <w:b/>
                <w:color w:val="000000"/>
                <w:sz w:val="20"/>
                <w:szCs w:val="20"/>
                <w:lang w:eastAsia="pl-PL"/>
              </w:rPr>
              <w:t>Wykształcenie:</w:t>
            </w:r>
          </w:p>
        </w:tc>
        <w:tc>
          <w:tcPr>
            <w:tcW w:w="5778" w:type="dxa"/>
            <w:tcBorders>
              <w:top w:val="single" w:sz="4" w:space="0" w:color="auto"/>
              <w:left w:val="single" w:sz="4" w:space="0" w:color="auto"/>
              <w:bottom w:val="single" w:sz="4" w:space="0" w:color="auto"/>
              <w:right w:val="single" w:sz="4" w:space="0" w:color="auto"/>
            </w:tcBorders>
          </w:tcPr>
          <w:p w14:paraId="40BEEDB3" w14:textId="77777777" w:rsidR="008C027C" w:rsidRDefault="008C027C" w:rsidP="00994B9F">
            <w:pPr>
              <w:spacing w:after="0" w:line="240" w:lineRule="auto"/>
              <w:jc w:val="both"/>
              <w:rPr>
                <w:rFonts w:ascii="Calibri Light" w:eastAsia="Times New Roman" w:hAnsi="Calibri Light" w:cs="Calibri Light"/>
                <w:color w:val="000000"/>
                <w:sz w:val="20"/>
                <w:szCs w:val="20"/>
                <w:lang w:eastAsia="pl-PL"/>
              </w:rPr>
            </w:pPr>
          </w:p>
        </w:tc>
      </w:tr>
      <w:tr w:rsidR="008C027C" w14:paraId="3019E69E" w14:textId="77777777" w:rsidTr="008C027C">
        <w:tc>
          <w:tcPr>
            <w:tcW w:w="3510" w:type="dxa"/>
            <w:tcBorders>
              <w:top w:val="single" w:sz="4" w:space="0" w:color="auto"/>
              <w:left w:val="single" w:sz="4" w:space="0" w:color="auto"/>
              <w:bottom w:val="single" w:sz="4" w:space="0" w:color="auto"/>
              <w:right w:val="single" w:sz="4" w:space="0" w:color="auto"/>
            </w:tcBorders>
            <w:hideMark/>
          </w:tcPr>
          <w:p w14:paraId="7A6542CA" w14:textId="3E957630" w:rsidR="008C027C" w:rsidRPr="00DB454A" w:rsidRDefault="008C027C" w:rsidP="00994B9F">
            <w:pPr>
              <w:spacing w:after="0" w:line="240" w:lineRule="auto"/>
              <w:jc w:val="both"/>
              <w:rPr>
                <w:rFonts w:ascii="Calibri Light" w:eastAsia="Times New Roman" w:hAnsi="Calibri Light" w:cs="Calibri Light"/>
                <w:b/>
                <w:bCs/>
                <w:color w:val="000000"/>
                <w:sz w:val="20"/>
                <w:szCs w:val="20"/>
                <w:lang w:eastAsia="pl-PL"/>
              </w:rPr>
            </w:pPr>
            <w:r>
              <w:rPr>
                <w:rFonts w:ascii="Calibri Light" w:eastAsia="Times New Roman" w:hAnsi="Calibri Light" w:cs="Calibri Light"/>
                <w:b/>
                <w:bCs/>
                <w:color w:val="000000"/>
                <w:sz w:val="20"/>
                <w:szCs w:val="20"/>
                <w:lang w:eastAsia="pl-PL"/>
              </w:rPr>
              <w:t>Certyfikat uprawniający do serwisowania urządzeń wydany przez producenta</w:t>
            </w:r>
            <w:r w:rsidRPr="00DB454A">
              <w:rPr>
                <w:rFonts w:ascii="Calibri Light" w:eastAsia="Times New Roman" w:hAnsi="Calibri Light" w:cs="Calibri Light"/>
                <w:b/>
                <w:bCs/>
                <w:color w:val="000000"/>
                <w:sz w:val="20"/>
                <w:szCs w:val="20"/>
                <w:lang w:eastAsia="pl-PL"/>
              </w:rPr>
              <w:t>.</w:t>
            </w:r>
          </w:p>
        </w:tc>
        <w:tc>
          <w:tcPr>
            <w:tcW w:w="5778" w:type="dxa"/>
            <w:tcBorders>
              <w:top w:val="single" w:sz="4" w:space="0" w:color="auto"/>
              <w:left w:val="single" w:sz="4" w:space="0" w:color="auto"/>
              <w:bottom w:val="single" w:sz="4" w:space="0" w:color="auto"/>
              <w:right w:val="single" w:sz="4" w:space="0" w:color="auto"/>
            </w:tcBorders>
            <w:hideMark/>
          </w:tcPr>
          <w:p w14:paraId="19C0486E" w14:textId="77777777" w:rsidR="008C027C" w:rsidRDefault="008C027C" w:rsidP="00994B9F">
            <w:pPr>
              <w:spacing w:after="0" w:line="240" w:lineRule="auto"/>
              <w:jc w:val="both"/>
              <w:rPr>
                <w:rFonts w:ascii="Calibri Light" w:eastAsia="Times New Roman" w:hAnsi="Calibri Light" w:cs="Calibri Light"/>
                <w:b/>
                <w:color w:val="000000"/>
                <w:sz w:val="20"/>
                <w:szCs w:val="20"/>
                <w:lang w:eastAsia="pl-PL"/>
              </w:rPr>
            </w:pPr>
            <w:r>
              <w:rPr>
                <w:rFonts w:ascii="Verdana" w:eastAsia="Times New Roman" w:hAnsi="Verdana" w:cs="Calibri Light"/>
                <w:b/>
                <w:color w:val="000000"/>
                <w:sz w:val="24"/>
                <w:szCs w:val="24"/>
                <w:lang w:eastAsia="pl-PL"/>
              </w:rPr>
              <w:t>󠆰</w:t>
            </w:r>
            <w:r>
              <w:rPr>
                <w:rFonts w:ascii="Calibri Light" w:eastAsia="Times New Roman" w:hAnsi="Calibri Light" w:cs="Calibri Light"/>
                <w:b/>
                <w:color w:val="000000"/>
                <w:sz w:val="20"/>
                <w:szCs w:val="20"/>
                <w:lang w:eastAsia="pl-PL"/>
              </w:rPr>
              <w:t xml:space="preserve"> TAK</w:t>
            </w:r>
          </w:p>
          <w:p w14:paraId="00A75FFC" w14:textId="77777777" w:rsidR="008C027C" w:rsidRDefault="008C027C" w:rsidP="00994B9F">
            <w:pPr>
              <w:spacing w:after="0" w:line="240" w:lineRule="auto"/>
              <w:jc w:val="both"/>
              <w:rPr>
                <w:rFonts w:ascii="Calibri Light" w:eastAsia="Times New Roman" w:hAnsi="Calibri Light" w:cs="Calibri Light"/>
                <w:b/>
                <w:color w:val="000000"/>
                <w:sz w:val="20"/>
                <w:szCs w:val="20"/>
                <w:lang w:eastAsia="pl-PL"/>
              </w:rPr>
            </w:pPr>
            <w:r>
              <w:rPr>
                <w:rFonts w:ascii="Verdana" w:eastAsia="Times New Roman" w:hAnsi="Verdana" w:cs="Calibri Light"/>
                <w:b/>
                <w:color w:val="000000"/>
                <w:sz w:val="24"/>
                <w:szCs w:val="24"/>
                <w:lang w:eastAsia="pl-PL"/>
              </w:rPr>
              <w:t>󠆰</w:t>
            </w:r>
            <w:r>
              <w:rPr>
                <w:rFonts w:ascii="Calibri Light" w:eastAsia="Times New Roman" w:hAnsi="Calibri Light" w:cs="Calibri Light"/>
                <w:b/>
                <w:color w:val="000000"/>
                <w:sz w:val="20"/>
                <w:szCs w:val="20"/>
                <w:lang w:eastAsia="pl-PL"/>
              </w:rPr>
              <w:t xml:space="preserve"> NIE</w:t>
            </w:r>
          </w:p>
        </w:tc>
      </w:tr>
      <w:tr w:rsidR="008C027C" w14:paraId="1879E564" w14:textId="77777777" w:rsidTr="008C027C">
        <w:tc>
          <w:tcPr>
            <w:tcW w:w="3510" w:type="dxa"/>
            <w:tcBorders>
              <w:top w:val="single" w:sz="4" w:space="0" w:color="auto"/>
              <w:left w:val="single" w:sz="4" w:space="0" w:color="auto"/>
              <w:bottom w:val="single" w:sz="4" w:space="0" w:color="auto"/>
              <w:right w:val="single" w:sz="4" w:space="0" w:color="auto"/>
            </w:tcBorders>
            <w:hideMark/>
          </w:tcPr>
          <w:p w14:paraId="6CB10B58" w14:textId="450F9EBA" w:rsidR="008C027C" w:rsidRPr="00DB454A" w:rsidRDefault="008C027C" w:rsidP="00994B9F">
            <w:pPr>
              <w:spacing w:after="0" w:line="240" w:lineRule="auto"/>
              <w:jc w:val="both"/>
              <w:rPr>
                <w:rFonts w:ascii="Calibri Light" w:eastAsia="Times New Roman" w:hAnsi="Calibri Light" w:cs="Calibri Light"/>
                <w:b/>
                <w:bCs/>
                <w:color w:val="000000"/>
                <w:sz w:val="20"/>
                <w:szCs w:val="20"/>
                <w:lang w:eastAsia="pl-PL"/>
              </w:rPr>
            </w:pPr>
            <w:r w:rsidRPr="00DB454A">
              <w:rPr>
                <w:rFonts w:ascii="Calibri Light" w:eastAsia="Times New Roman" w:hAnsi="Calibri Light" w:cs="Calibri Light"/>
                <w:b/>
                <w:bCs/>
                <w:color w:val="000000"/>
                <w:sz w:val="20"/>
                <w:szCs w:val="20"/>
                <w:lang w:eastAsia="pl-PL"/>
              </w:rPr>
              <w:t xml:space="preserve">Numer </w:t>
            </w:r>
            <w:r>
              <w:rPr>
                <w:rFonts w:ascii="Calibri Light" w:eastAsia="Times New Roman" w:hAnsi="Calibri Light" w:cs="Calibri Light"/>
                <w:b/>
                <w:bCs/>
                <w:color w:val="000000"/>
                <w:sz w:val="20"/>
                <w:szCs w:val="20"/>
                <w:lang w:eastAsia="pl-PL"/>
              </w:rPr>
              <w:t>certyfikatu i data wystawienia</w:t>
            </w:r>
            <w:r w:rsidRPr="00DB454A">
              <w:rPr>
                <w:rFonts w:ascii="Calibri Light" w:eastAsia="Times New Roman" w:hAnsi="Calibri Light" w:cs="Calibri Light"/>
                <w:b/>
                <w:bCs/>
                <w:color w:val="000000"/>
                <w:sz w:val="20"/>
                <w:szCs w:val="20"/>
                <w:lang w:eastAsia="pl-PL"/>
              </w:rPr>
              <w:t>:</w:t>
            </w:r>
          </w:p>
        </w:tc>
        <w:tc>
          <w:tcPr>
            <w:tcW w:w="5778" w:type="dxa"/>
            <w:tcBorders>
              <w:top w:val="single" w:sz="4" w:space="0" w:color="auto"/>
              <w:left w:val="single" w:sz="4" w:space="0" w:color="auto"/>
              <w:bottom w:val="single" w:sz="4" w:space="0" w:color="auto"/>
              <w:right w:val="single" w:sz="4" w:space="0" w:color="auto"/>
            </w:tcBorders>
          </w:tcPr>
          <w:p w14:paraId="5F0D3367" w14:textId="77777777" w:rsidR="008C027C" w:rsidRDefault="008C027C" w:rsidP="00994B9F">
            <w:pPr>
              <w:spacing w:after="0" w:line="240" w:lineRule="auto"/>
              <w:jc w:val="both"/>
              <w:rPr>
                <w:rFonts w:ascii="Calibri Light" w:eastAsia="Times New Roman" w:hAnsi="Calibri Light" w:cs="Calibri Light"/>
                <w:color w:val="000000"/>
                <w:sz w:val="20"/>
                <w:szCs w:val="20"/>
                <w:lang w:eastAsia="pl-PL"/>
              </w:rPr>
            </w:pPr>
          </w:p>
        </w:tc>
      </w:tr>
    </w:tbl>
    <w:p w14:paraId="4BB572F8" w14:textId="77777777" w:rsidR="008C027C" w:rsidRDefault="008C027C" w:rsidP="008C027C">
      <w:pPr>
        <w:spacing w:after="0" w:line="240" w:lineRule="auto"/>
        <w:rPr>
          <w:rFonts w:ascii="Calibri Light" w:hAnsi="Calibri Light"/>
          <w:sz w:val="20"/>
          <w:szCs w:val="20"/>
        </w:rPr>
      </w:pPr>
    </w:p>
    <w:p w14:paraId="0B0867A4" w14:textId="77777777" w:rsidR="008C027C" w:rsidRDefault="008C027C" w:rsidP="008C027C">
      <w:pPr>
        <w:spacing w:after="0" w:line="240" w:lineRule="auto"/>
        <w:rPr>
          <w:rFonts w:ascii="Calibri Light" w:hAnsi="Calibri Light"/>
          <w:sz w:val="20"/>
          <w:szCs w:val="20"/>
        </w:rPr>
      </w:pPr>
      <w:r>
        <w:rPr>
          <w:rFonts w:ascii="Calibri Light" w:hAnsi="Calibri Light"/>
          <w:sz w:val="20"/>
          <w:szCs w:val="20"/>
        </w:rPr>
        <w:t>Uwaga: Wykonawca zobowiązany jest wypełnić wszystkie rubryki podając kompletne i jednoznaczne</w:t>
      </w:r>
    </w:p>
    <w:p w14:paraId="5C7CC65C" w14:textId="77777777" w:rsidR="008C027C" w:rsidRDefault="008C027C" w:rsidP="008C027C">
      <w:pPr>
        <w:spacing w:after="0" w:line="240" w:lineRule="auto"/>
        <w:rPr>
          <w:rFonts w:ascii="Calibri Light" w:hAnsi="Calibri Light"/>
          <w:sz w:val="20"/>
          <w:szCs w:val="20"/>
        </w:rPr>
      </w:pPr>
      <w:r>
        <w:rPr>
          <w:rFonts w:ascii="Calibri Light" w:hAnsi="Calibri Light"/>
          <w:sz w:val="20"/>
          <w:szCs w:val="20"/>
        </w:rPr>
        <w:t>informacje z których wynikać będzie spełnienie warunku określonego w zapytaniu ofertowym.</w:t>
      </w:r>
    </w:p>
    <w:p w14:paraId="729B41E4" w14:textId="030E5874" w:rsidR="008C027C" w:rsidRDefault="008C027C" w:rsidP="008C027C">
      <w:pPr>
        <w:spacing w:after="0" w:line="240" w:lineRule="auto"/>
        <w:rPr>
          <w:rFonts w:ascii="Calibri Light" w:hAnsi="Calibri Light"/>
          <w:sz w:val="20"/>
          <w:szCs w:val="20"/>
        </w:rPr>
      </w:pPr>
      <w:r w:rsidRPr="008C027C">
        <w:rPr>
          <w:rFonts w:ascii="Calibri Light" w:hAnsi="Calibri Light"/>
          <w:b/>
          <w:bCs/>
          <w:sz w:val="20"/>
          <w:szCs w:val="20"/>
        </w:rPr>
        <w:t>Do oferty należy dołączyć kopię potwierdzoną za zgodność z oryginałem certyfikatu</w:t>
      </w:r>
      <w:r>
        <w:rPr>
          <w:rFonts w:ascii="Calibri Light" w:hAnsi="Calibri Light"/>
          <w:sz w:val="20"/>
          <w:szCs w:val="20"/>
        </w:rPr>
        <w:t>.</w:t>
      </w:r>
    </w:p>
    <w:p w14:paraId="39D291B6" w14:textId="77777777" w:rsidR="008C027C" w:rsidRPr="00474CFB" w:rsidRDefault="008C027C" w:rsidP="008C027C">
      <w:pPr>
        <w:spacing w:after="0" w:line="240" w:lineRule="auto"/>
        <w:rPr>
          <w:rFonts w:ascii="Calibri Light" w:hAnsi="Calibri Light"/>
          <w:sz w:val="20"/>
          <w:szCs w:val="20"/>
        </w:rPr>
      </w:pPr>
    </w:p>
    <w:p w14:paraId="5E2CC83C" w14:textId="77777777" w:rsidR="008C027C" w:rsidRDefault="008C027C" w:rsidP="008C027C">
      <w:pPr>
        <w:tabs>
          <w:tab w:val="left" w:pos="2490"/>
        </w:tabs>
        <w:rPr>
          <w:rFonts w:ascii="Calibri Light" w:hAnsi="Calibri Light"/>
          <w:sz w:val="20"/>
          <w:szCs w:val="20"/>
        </w:rPr>
      </w:pPr>
    </w:p>
    <w:p w14:paraId="770A8CD2" w14:textId="77777777" w:rsidR="008C027C" w:rsidRDefault="008C027C" w:rsidP="008C027C">
      <w:pPr>
        <w:tabs>
          <w:tab w:val="left" w:pos="2490"/>
        </w:tabs>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8C027C" w:rsidRPr="006E1EBF" w14:paraId="78EEF549" w14:textId="77777777" w:rsidTr="00994B9F">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C94B20" w14:textId="77777777" w:rsidR="008C027C" w:rsidRPr="006E1EBF" w:rsidRDefault="008C027C" w:rsidP="00994B9F">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753E7C3" w14:textId="77777777" w:rsidR="008C027C" w:rsidRPr="006E1EBF" w:rsidRDefault="008C027C" w:rsidP="00994B9F">
            <w:pPr>
              <w:pStyle w:val="Default"/>
              <w:jc w:val="both"/>
              <w:rPr>
                <w:rFonts w:ascii="Calibri Light" w:hAnsi="Calibri Light"/>
                <w:color w:val="auto"/>
                <w:sz w:val="20"/>
                <w:szCs w:val="20"/>
              </w:rPr>
            </w:pPr>
          </w:p>
        </w:tc>
      </w:tr>
      <w:tr w:rsidR="008C027C" w:rsidRPr="006E1EBF" w14:paraId="3614C909" w14:textId="77777777" w:rsidTr="00994B9F">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0244DC5F" w14:textId="77777777" w:rsidR="008C027C" w:rsidRPr="006E1EBF" w:rsidRDefault="008C027C" w:rsidP="00994B9F">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26C6DCE3" w14:textId="77777777" w:rsidR="008C027C" w:rsidRPr="006E1EBF" w:rsidRDefault="008C027C" w:rsidP="00994B9F">
            <w:pPr>
              <w:pStyle w:val="Default"/>
              <w:jc w:val="both"/>
              <w:rPr>
                <w:rFonts w:ascii="Calibri Light" w:hAnsi="Calibri Light"/>
                <w:color w:val="auto"/>
                <w:sz w:val="20"/>
                <w:szCs w:val="20"/>
              </w:rPr>
            </w:pPr>
          </w:p>
        </w:tc>
      </w:tr>
      <w:tr w:rsidR="008C027C" w:rsidRPr="006E1EBF" w14:paraId="4101A384" w14:textId="77777777" w:rsidTr="00994B9F">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56711D35" w14:textId="77777777" w:rsidR="008C027C" w:rsidRPr="006E1EBF" w:rsidRDefault="008C027C" w:rsidP="00994B9F">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C7A6A45" w14:textId="77777777" w:rsidR="008C027C" w:rsidRPr="006E1EBF" w:rsidRDefault="008C027C" w:rsidP="00994B9F">
            <w:pPr>
              <w:pStyle w:val="Default"/>
              <w:jc w:val="both"/>
              <w:rPr>
                <w:rFonts w:ascii="Calibri Light" w:hAnsi="Calibri Light"/>
                <w:color w:val="auto"/>
                <w:sz w:val="20"/>
                <w:szCs w:val="20"/>
              </w:rPr>
            </w:pPr>
          </w:p>
          <w:p w14:paraId="0F4BC81D" w14:textId="77777777" w:rsidR="008C027C" w:rsidRPr="006E1EBF" w:rsidRDefault="008C027C" w:rsidP="00994B9F">
            <w:pPr>
              <w:pStyle w:val="Default"/>
              <w:jc w:val="both"/>
              <w:rPr>
                <w:rFonts w:ascii="Calibri Light" w:hAnsi="Calibri Light"/>
                <w:color w:val="auto"/>
                <w:sz w:val="20"/>
                <w:szCs w:val="20"/>
              </w:rPr>
            </w:pPr>
          </w:p>
          <w:p w14:paraId="6948BB5A" w14:textId="77777777" w:rsidR="008C027C" w:rsidRPr="006E1EBF" w:rsidRDefault="008C027C" w:rsidP="00994B9F">
            <w:pPr>
              <w:pStyle w:val="Default"/>
              <w:jc w:val="both"/>
              <w:rPr>
                <w:rFonts w:ascii="Calibri Light" w:hAnsi="Calibri Light"/>
                <w:color w:val="auto"/>
                <w:sz w:val="20"/>
                <w:szCs w:val="20"/>
              </w:rPr>
            </w:pPr>
          </w:p>
          <w:p w14:paraId="26485C17" w14:textId="77777777" w:rsidR="008C027C" w:rsidRPr="006E1EBF" w:rsidRDefault="008C027C" w:rsidP="00994B9F">
            <w:pPr>
              <w:pStyle w:val="Default"/>
              <w:jc w:val="both"/>
              <w:rPr>
                <w:rFonts w:ascii="Calibri Light" w:hAnsi="Calibri Light"/>
                <w:color w:val="auto"/>
                <w:sz w:val="20"/>
                <w:szCs w:val="20"/>
              </w:rPr>
            </w:pPr>
          </w:p>
        </w:tc>
      </w:tr>
    </w:tbl>
    <w:p w14:paraId="76EACB87" w14:textId="77777777" w:rsidR="008C027C" w:rsidRPr="001F3060" w:rsidRDefault="008C027C" w:rsidP="008C027C">
      <w:pPr>
        <w:tabs>
          <w:tab w:val="left" w:pos="2490"/>
        </w:tabs>
        <w:rPr>
          <w:rFonts w:ascii="Calibri Light" w:hAnsi="Calibri Light"/>
          <w:sz w:val="20"/>
          <w:szCs w:val="20"/>
        </w:rPr>
      </w:pPr>
    </w:p>
    <w:p w14:paraId="288EEC4F" w14:textId="77777777" w:rsidR="008C027C" w:rsidRDefault="008C027C" w:rsidP="008C027C">
      <w:pPr>
        <w:spacing w:after="0" w:line="240" w:lineRule="auto"/>
        <w:rPr>
          <w:rFonts w:ascii="Calibri Light" w:hAnsi="Calibri Light"/>
          <w:sz w:val="20"/>
          <w:szCs w:val="20"/>
        </w:rPr>
        <w:sectPr w:rsidR="008C027C" w:rsidSect="008C027C">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0E0C6CB1" w14:textId="77777777" w:rsidR="008C027C" w:rsidRPr="006E1EBF" w:rsidRDefault="008C027C" w:rsidP="008C027C">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Załącznik nr 4</w:t>
      </w:r>
    </w:p>
    <w:p w14:paraId="55181C45" w14:textId="0C8A2495" w:rsidR="008C027C" w:rsidRPr="001F3060" w:rsidRDefault="008C027C" w:rsidP="008C027C">
      <w:pPr>
        <w:spacing w:after="0"/>
        <w:jc w:val="right"/>
        <w:rPr>
          <w:rFonts w:ascii="Calibri Light" w:hAnsi="Calibri Light"/>
          <w:sz w:val="20"/>
          <w:szCs w:val="20"/>
        </w:rPr>
      </w:pPr>
      <w:r w:rsidRPr="001F3060">
        <w:rPr>
          <w:rFonts w:ascii="Calibri Light" w:hAnsi="Calibri Light"/>
          <w:sz w:val="20"/>
          <w:szCs w:val="20"/>
        </w:rPr>
        <w:t xml:space="preserve">Zapytanie ofertowe </w:t>
      </w:r>
      <w:r w:rsidRPr="00CB4396">
        <w:rPr>
          <w:rFonts w:ascii="Calibri Light" w:hAnsi="Calibri Light"/>
          <w:sz w:val="20"/>
          <w:szCs w:val="20"/>
        </w:rPr>
        <w:t xml:space="preserve">l.dz. </w:t>
      </w:r>
      <w:r w:rsidRPr="004145D6">
        <w:rPr>
          <w:rFonts w:ascii="Calibri Light" w:hAnsi="Calibri Light"/>
          <w:sz w:val="20"/>
          <w:szCs w:val="20"/>
        </w:rPr>
        <w:t>0</w:t>
      </w:r>
      <w:r>
        <w:rPr>
          <w:rFonts w:ascii="Calibri Light" w:hAnsi="Calibri Light"/>
          <w:sz w:val="20"/>
          <w:szCs w:val="20"/>
        </w:rPr>
        <w:t>5</w:t>
      </w:r>
      <w:r w:rsidRPr="004145D6">
        <w:rPr>
          <w:rFonts w:ascii="Calibri Light" w:hAnsi="Calibri Light"/>
          <w:sz w:val="20"/>
          <w:szCs w:val="20"/>
        </w:rPr>
        <w:t>_12_2025_FEWM_1_2_Alkaz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8C027C" w:rsidRPr="006E1EBF" w14:paraId="5F2A4E93" w14:textId="77777777" w:rsidTr="00994B9F">
        <w:trPr>
          <w:trHeight w:val="465"/>
        </w:trPr>
        <w:tc>
          <w:tcPr>
            <w:tcW w:w="3510" w:type="dxa"/>
            <w:shd w:val="clear" w:color="auto" w:fill="E7E6E6"/>
          </w:tcPr>
          <w:p w14:paraId="133A7B03" w14:textId="77777777" w:rsidR="008C027C" w:rsidRPr="006E1EBF" w:rsidRDefault="008C027C" w:rsidP="00994B9F">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58DCAB3" w14:textId="77777777" w:rsidR="008C027C" w:rsidRPr="006E1EBF" w:rsidRDefault="008C027C" w:rsidP="00994B9F">
            <w:pPr>
              <w:pStyle w:val="Default"/>
              <w:rPr>
                <w:rFonts w:ascii="Calibri Light" w:hAnsi="Calibri Light"/>
                <w:b/>
                <w:bCs/>
                <w:color w:val="auto"/>
                <w:sz w:val="20"/>
                <w:szCs w:val="20"/>
              </w:rPr>
            </w:pPr>
          </w:p>
        </w:tc>
        <w:tc>
          <w:tcPr>
            <w:tcW w:w="5778" w:type="dxa"/>
          </w:tcPr>
          <w:p w14:paraId="6BA62019" w14:textId="77777777" w:rsidR="008C027C" w:rsidRPr="006E1EBF" w:rsidRDefault="008C027C" w:rsidP="00994B9F">
            <w:pPr>
              <w:pStyle w:val="Default"/>
              <w:rPr>
                <w:rFonts w:ascii="Calibri Light" w:hAnsi="Calibri Light"/>
                <w:bCs/>
                <w:color w:val="auto"/>
                <w:sz w:val="20"/>
                <w:szCs w:val="20"/>
              </w:rPr>
            </w:pPr>
          </w:p>
        </w:tc>
      </w:tr>
      <w:tr w:rsidR="008C027C" w:rsidRPr="006E1EBF" w14:paraId="622342F5" w14:textId="77777777" w:rsidTr="00994B9F">
        <w:trPr>
          <w:trHeight w:val="255"/>
        </w:trPr>
        <w:tc>
          <w:tcPr>
            <w:tcW w:w="3510" w:type="dxa"/>
            <w:shd w:val="clear" w:color="auto" w:fill="E7E6E6"/>
          </w:tcPr>
          <w:p w14:paraId="75154207" w14:textId="77777777" w:rsidR="008C027C" w:rsidRPr="006E1EBF" w:rsidRDefault="008C027C" w:rsidP="00994B9F">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4B930492" w14:textId="77777777" w:rsidR="008C027C" w:rsidRPr="006E1EBF" w:rsidRDefault="008C027C" w:rsidP="00994B9F">
            <w:pPr>
              <w:pStyle w:val="Default"/>
              <w:rPr>
                <w:rFonts w:ascii="Calibri Light" w:hAnsi="Calibri Light"/>
                <w:bCs/>
                <w:color w:val="auto"/>
                <w:sz w:val="20"/>
                <w:szCs w:val="20"/>
              </w:rPr>
            </w:pPr>
          </w:p>
        </w:tc>
      </w:tr>
    </w:tbl>
    <w:p w14:paraId="7DCC9CBF" w14:textId="77777777" w:rsidR="008C027C" w:rsidRPr="001F3060" w:rsidRDefault="008C027C" w:rsidP="008C027C">
      <w:pPr>
        <w:rPr>
          <w:rFonts w:ascii="Calibri Light" w:hAnsi="Calibri Light"/>
          <w:sz w:val="20"/>
          <w:szCs w:val="20"/>
        </w:rPr>
      </w:pPr>
    </w:p>
    <w:p w14:paraId="2DA6533C" w14:textId="2AB84E36" w:rsidR="008C027C" w:rsidRPr="00474CFB" w:rsidRDefault="008C027C" w:rsidP="008C027C">
      <w:pPr>
        <w:spacing w:after="0" w:line="240" w:lineRule="auto"/>
        <w:jc w:val="center"/>
        <w:rPr>
          <w:rFonts w:ascii="Calibri Light" w:eastAsia="Times New Roman" w:hAnsi="Calibri Light"/>
          <w:b/>
          <w:color w:val="000000"/>
          <w:sz w:val="24"/>
          <w:szCs w:val="24"/>
          <w:lang w:eastAsia="pl-PL"/>
        </w:rPr>
      </w:pPr>
      <w:r w:rsidRPr="00474CFB">
        <w:rPr>
          <w:rFonts w:ascii="Calibri Light" w:eastAsia="Times New Roman" w:hAnsi="Calibri Light"/>
          <w:b/>
          <w:color w:val="000000"/>
          <w:sz w:val="24"/>
          <w:szCs w:val="24"/>
          <w:lang w:eastAsia="pl-PL"/>
        </w:rPr>
        <w:t xml:space="preserve">Wykaz </w:t>
      </w:r>
      <w:r>
        <w:rPr>
          <w:rFonts w:ascii="Calibri Light" w:eastAsia="Times New Roman" w:hAnsi="Calibri Light"/>
          <w:b/>
          <w:color w:val="000000"/>
          <w:sz w:val="24"/>
          <w:szCs w:val="24"/>
          <w:lang w:eastAsia="pl-PL"/>
        </w:rPr>
        <w:t>dostaw</w:t>
      </w:r>
      <w:r w:rsidRPr="00474CFB">
        <w:rPr>
          <w:rFonts w:ascii="Calibri Light" w:eastAsia="Times New Roman" w:hAnsi="Calibri Light"/>
          <w:b/>
          <w:color w:val="000000"/>
          <w:sz w:val="24"/>
          <w:szCs w:val="24"/>
          <w:lang w:eastAsia="pl-PL"/>
        </w:rPr>
        <w:t xml:space="preserve">, wykonanych w okresie ostatnich </w:t>
      </w:r>
      <w:r>
        <w:rPr>
          <w:rFonts w:ascii="Calibri Light" w:eastAsia="Times New Roman" w:hAnsi="Calibri Light"/>
          <w:b/>
          <w:color w:val="000000"/>
          <w:sz w:val="24"/>
          <w:szCs w:val="24"/>
          <w:lang w:eastAsia="pl-PL"/>
        </w:rPr>
        <w:t>trzech</w:t>
      </w:r>
      <w:r w:rsidRPr="00474CFB">
        <w:rPr>
          <w:rFonts w:ascii="Calibri Light" w:eastAsia="Times New Roman" w:hAnsi="Calibri Light"/>
          <w:b/>
          <w:color w:val="000000"/>
          <w:sz w:val="24"/>
          <w:szCs w:val="24"/>
          <w:lang w:eastAsia="pl-PL"/>
        </w:rPr>
        <w:t xml:space="preserve"> lat</w:t>
      </w:r>
    </w:p>
    <w:p w14:paraId="60D3E469" w14:textId="77777777" w:rsidR="008C027C" w:rsidRDefault="008C027C" w:rsidP="008C027C">
      <w:pPr>
        <w:spacing w:after="0" w:line="240" w:lineRule="auto"/>
        <w:jc w:val="both"/>
        <w:rPr>
          <w:rFonts w:ascii="Calibri Light" w:eastAsia="Times New Roman" w:hAnsi="Calibri Light"/>
          <w:b/>
          <w:color w:val="000000"/>
          <w:sz w:val="24"/>
          <w:szCs w:val="24"/>
          <w:lang w:eastAsia="pl-PL"/>
        </w:rPr>
      </w:pPr>
    </w:p>
    <w:p w14:paraId="3BEE7227" w14:textId="77777777" w:rsidR="008C027C" w:rsidRPr="00474CFB" w:rsidRDefault="008C027C" w:rsidP="008C027C">
      <w:pPr>
        <w:spacing w:after="0" w:line="240" w:lineRule="auto"/>
        <w:jc w:val="both"/>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417"/>
        <w:gridCol w:w="2126"/>
        <w:gridCol w:w="2127"/>
      </w:tblGrid>
      <w:tr w:rsidR="008C027C" w:rsidRPr="007B1ACC" w14:paraId="26E043B3" w14:textId="77777777" w:rsidTr="008C027C">
        <w:tc>
          <w:tcPr>
            <w:tcW w:w="534" w:type="dxa"/>
          </w:tcPr>
          <w:p w14:paraId="459E0C1F" w14:textId="77777777" w:rsidR="008C027C" w:rsidRPr="007B1ACC" w:rsidRDefault="008C027C" w:rsidP="00994B9F">
            <w:pPr>
              <w:jc w:val="center"/>
              <w:rPr>
                <w:rFonts w:ascii="Calibri Light" w:hAnsi="Calibri Light"/>
                <w:sz w:val="20"/>
                <w:szCs w:val="20"/>
              </w:rPr>
            </w:pPr>
            <w:r w:rsidRPr="007B1ACC">
              <w:rPr>
                <w:rFonts w:ascii="Calibri Light" w:hAnsi="Calibri Light"/>
                <w:sz w:val="20"/>
                <w:szCs w:val="20"/>
              </w:rPr>
              <w:t>L.p.</w:t>
            </w:r>
          </w:p>
        </w:tc>
        <w:tc>
          <w:tcPr>
            <w:tcW w:w="2722" w:type="dxa"/>
          </w:tcPr>
          <w:p w14:paraId="5B43E5D0" w14:textId="19C51D73" w:rsidR="008C027C" w:rsidRPr="007B1ACC" w:rsidRDefault="008C027C" w:rsidP="00994B9F">
            <w:pPr>
              <w:jc w:val="center"/>
              <w:rPr>
                <w:rFonts w:ascii="Calibri Light" w:hAnsi="Calibri Light"/>
                <w:sz w:val="20"/>
                <w:szCs w:val="20"/>
              </w:rPr>
            </w:pPr>
            <w:r>
              <w:rPr>
                <w:rFonts w:ascii="Calibri Light" w:hAnsi="Calibri Light"/>
                <w:sz w:val="20"/>
                <w:szCs w:val="20"/>
              </w:rPr>
              <w:t>Zakres</w:t>
            </w:r>
            <w:r w:rsidRPr="007B1ACC">
              <w:rPr>
                <w:rFonts w:ascii="Calibri Light" w:hAnsi="Calibri Light"/>
                <w:sz w:val="20"/>
                <w:szCs w:val="20"/>
              </w:rPr>
              <w:t xml:space="preserve"> </w:t>
            </w:r>
            <w:r>
              <w:rPr>
                <w:rFonts w:ascii="Calibri Light" w:hAnsi="Calibri Light"/>
                <w:sz w:val="20"/>
                <w:szCs w:val="20"/>
              </w:rPr>
              <w:t>dostawy</w:t>
            </w:r>
          </w:p>
        </w:tc>
        <w:tc>
          <w:tcPr>
            <w:tcW w:w="1417" w:type="dxa"/>
          </w:tcPr>
          <w:p w14:paraId="56D4539F" w14:textId="77777777" w:rsidR="008C027C" w:rsidRPr="007B1ACC" w:rsidRDefault="008C027C" w:rsidP="00994B9F">
            <w:pPr>
              <w:jc w:val="center"/>
              <w:rPr>
                <w:rFonts w:ascii="Calibri Light" w:hAnsi="Calibri Light"/>
                <w:sz w:val="20"/>
                <w:szCs w:val="20"/>
              </w:rPr>
            </w:pPr>
            <w:r w:rsidRPr="007B1ACC">
              <w:rPr>
                <w:rFonts w:ascii="Calibri Light" w:hAnsi="Calibri Light"/>
                <w:sz w:val="20"/>
                <w:szCs w:val="20"/>
              </w:rPr>
              <w:t>Wartość</w:t>
            </w:r>
          </w:p>
        </w:tc>
        <w:tc>
          <w:tcPr>
            <w:tcW w:w="2126" w:type="dxa"/>
          </w:tcPr>
          <w:p w14:paraId="2A98ECA8" w14:textId="09DE8118" w:rsidR="008C027C" w:rsidRPr="007B1ACC" w:rsidRDefault="008C027C" w:rsidP="00994B9F">
            <w:pPr>
              <w:jc w:val="center"/>
              <w:rPr>
                <w:rFonts w:ascii="Calibri Light" w:hAnsi="Calibri Light"/>
                <w:sz w:val="20"/>
                <w:szCs w:val="20"/>
              </w:rPr>
            </w:pPr>
            <w:r>
              <w:rPr>
                <w:rFonts w:ascii="Calibri Light" w:hAnsi="Calibri Light"/>
                <w:sz w:val="20"/>
                <w:szCs w:val="20"/>
              </w:rPr>
              <w:t>Zamawiający</w:t>
            </w:r>
          </w:p>
        </w:tc>
        <w:tc>
          <w:tcPr>
            <w:tcW w:w="2127" w:type="dxa"/>
          </w:tcPr>
          <w:p w14:paraId="47BBA01A" w14:textId="77777777" w:rsidR="008C027C" w:rsidRPr="007B1ACC" w:rsidRDefault="008C027C" w:rsidP="00994B9F">
            <w:pPr>
              <w:jc w:val="center"/>
              <w:rPr>
                <w:rFonts w:ascii="Calibri Light" w:hAnsi="Calibri Light"/>
                <w:sz w:val="20"/>
                <w:szCs w:val="20"/>
              </w:rPr>
            </w:pPr>
            <w:r w:rsidRPr="007B1ACC">
              <w:rPr>
                <w:rFonts w:ascii="Calibri Light" w:hAnsi="Calibri Light"/>
                <w:sz w:val="20"/>
                <w:szCs w:val="20"/>
              </w:rPr>
              <w:t xml:space="preserve">Termin realizacji (od do, </w:t>
            </w:r>
            <w:proofErr w:type="spellStart"/>
            <w:r w:rsidRPr="007B1ACC">
              <w:rPr>
                <w:rFonts w:ascii="Calibri Light" w:hAnsi="Calibri Light"/>
                <w:sz w:val="20"/>
                <w:szCs w:val="20"/>
              </w:rPr>
              <w:t>dd</w:t>
            </w:r>
            <w:proofErr w:type="spellEnd"/>
            <w:r w:rsidRPr="007B1ACC">
              <w:rPr>
                <w:rFonts w:ascii="Calibri Light" w:hAnsi="Calibri Light"/>
                <w:sz w:val="20"/>
                <w:szCs w:val="20"/>
              </w:rPr>
              <w:t>-mm-</w:t>
            </w:r>
            <w:proofErr w:type="spellStart"/>
            <w:r w:rsidRPr="007B1ACC">
              <w:rPr>
                <w:rFonts w:ascii="Calibri Light" w:hAnsi="Calibri Light"/>
                <w:sz w:val="20"/>
                <w:szCs w:val="20"/>
              </w:rPr>
              <w:t>rrrr</w:t>
            </w:r>
            <w:proofErr w:type="spellEnd"/>
            <w:r w:rsidRPr="007B1ACC">
              <w:rPr>
                <w:rFonts w:ascii="Calibri Light" w:hAnsi="Calibri Light"/>
                <w:sz w:val="20"/>
                <w:szCs w:val="20"/>
              </w:rPr>
              <w:t>)</w:t>
            </w:r>
          </w:p>
        </w:tc>
      </w:tr>
      <w:tr w:rsidR="008C027C" w:rsidRPr="007B1ACC" w14:paraId="69FE5FAC" w14:textId="77777777" w:rsidTr="008C027C">
        <w:tc>
          <w:tcPr>
            <w:tcW w:w="534" w:type="dxa"/>
          </w:tcPr>
          <w:p w14:paraId="0491E3E0" w14:textId="77777777" w:rsidR="008C027C" w:rsidRPr="007B1ACC" w:rsidRDefault="008C027C" w:rsidP="00994B9F">
            <w:pPr>
              <w:rPr>
                <w:rFonts w:ascii="Calibri Light" w:hAnsi="Calibri Light"/>
                <w:sz w:val="20"/>
                <w:szCs w:val="20"/>
              </w:rPr>
            </w:pPr>
          </w:p>
        </w:tc>
        <w:tc>
          <w:tcPr>
            <w:tcW w:w="2722" w:type="dxa"/>
          </w:tcPr>
          <w:p w14:paraId="6BDFC48A" w14:textId="77777777" w:rsidR="008C027C" w:rsidRPr="007B1ACC" w:rsidRDefault="008C027C" w:rsidP="00994B9F">
            <w:pPr>
              <w:rPr>
                <w:rFonts w:ascii="Calibri Light" w:hAnsi="Calibri Light"/>
                <w:sz w:val="20"/>
                <w:szCs w:val="20"/>
              </w:rPr>
            </w:pPr>
          </w:p>
        </w:tc>
        <w:tc>
          <w:tcPr>
            <w:tcW w:w="1417" w:type="dxa"/>
          </w:tcPr>
          <w:p w14:paraId="0283DCDF" w14:textId="77777777" w:rsidR="008C027C" w:rsidRPr="007B1ACC" w:rsidRDefault="008C027C" w:rsidP="00994B9F">
            <w:pPr>
              <w:rPr>
                <w:rFonts w:ascii="Calibri Light" w:hAnsi="Calibri Light"/>
                <w:sz w:val="20"/>
                <w:szCs w:val="20"/>
              </w:rPr>
            </w:pPr>
          </w:p>
        </w:tc>
        <w:tc>
          <w:tcPr>
            <w:tcW w:w="2126" w:type="dxa"/>
          </w:tcPr>
          <w:p w14:paraId="17BCF882" w14:textId="77777777" w:rsidR="008C027C" w:rsidRPr="007B1ACC" w:rsidRDefault="008C027C" w:rsidP="00994B9F">
            <w:pPr>
              <w:rPr>
                <w:rFonts w:ascii="Calibri Light" w:hAnsi="Calibri Light"/>
                <w:sz w:val="20"/>
                <w:szCs w:val="20"/>
              </w:rPr>
            </w:pPr>
          </w:p>
        </w:tc>
        <w:tc>
          <w:tcPr>
            <w:tcW w:w="2127" w:type="dxa"/>
          </w:tcPr>
          <w:p w14:paraId="47964E1F" w14:textId="77777777" w:rsidR="008C027C" w:rsidRPr="007B1ACC" w:rsidRDefault="008C027C" w:rsidP="00994B9F">
            <w:pPr>
              <w:rPr>
                <w:rFonts w:ascii="Calibri Light" w:hAnsi="Calibri Light"/>
                <w:sz w:val="20"/>
                <w:szCs w:val="20"/>
              </w:rPr>
            </w:pPr>
          </w:p>
        </w:tc>
      </w:tr>
      <w:tr w:rsidR="008C027C" w:rsidRPr="007B1ACC" w14:paraId="11B221DF" w14:textId="77777777" w:rsidTr="008C027C">
        <w:tc>
          <w:tcPr>
            <w:tcW w:w="534" w:type="dxa"/>
          </w:tcPr>
          <w:p w14:paraId="5EA93DB2" w14:textId="77777777" w:rsidR="008C027C" w:rsidRPr="007B1ACC" w:rsidRDefault="008C027C" w:rsidP="00994B9F">
            <w:pPr>
              <w:rPr>
                <w:rFonts w:ascii="Calibri Light" w:hAnsi="Calibri Light"/>
                <w:sz w:val="20"/>
                <w:szCs w:val="20"/>
              </w:rPr>
            </w:pPr>
          </w:p>
        </w:tc>
        <w:tc>
          <w:tcPr>
            <w:tcW w:w="2722" w:type="dxa"/>
          </w:tcPr>
          <w:p w14:paraId="1DB0CB4E" w14:textId="77777777" w:rsidR="008C027C" w:rsidRPr="007B1ACC" w:rsidRDefault="008C027C" w:rsidP="00994B9F">
            <w:pPr>
              <w:rPr>
                <w:rFonts w:ascii="Calibri Light" w:hAnsi="Calibri Light"/>
                <w:sz w:val="20"/>
                <w:szCs w:val="20"/>
              </w:rPr>
            </w:pPr>
          </w:p>
        </w:tc>
        <w:tc>
          <w:tcPr>
            <w:tcW w:w="1417" w:type="dxa"/>
          </w:tcPr>
          <w:p w14:paraId="2274298F" w14:textId="77777777" w:rsidR="008C027C" w:rsidRPr="007B1ACC" w:rsidRDefault="008C027C" w:rsidP="00994B9F">
            <w:pPr>
              <w:rPr>
                <w:rFonts w:ascii="Calibri Light" w:hAnsi="Calibri Light"/>
                <w:sz w:val="20"/>
                <w:szCs w:val="20"/>
              </w:rPr>
            </w:pPr>
          </w:p>
        </w:tc>
        <w:tc>
          <w:tcPr>
            <w:tcW w:w="2126" w:type="dxa"/>
          </w:tcPr>
          <w:p w14:paraId="5D6B0B98" w14:textId="77777777" w:rsidR="008C027C" w:rsidRPr="007B1ACC" w:rsidRDefault="008C027C" w:rsidP="00994B9F">
            <w:pPr>
              <w:rPr>
                <w:rFonts w:ascii="Calibri Light" w:hAnsi="Calibri Light"/>
                <w:sz w:val="20"/>
                <w:szCs w:val="20"/>
              </w:rPr>
            </w:pPr>
          </w:p>
        </w:tc>
        <w:tc>
          <w:tcPr>
            <w:tcW w:w="2127" w:type="dxa"/>
          </w:tcPr>
          <w:p w14:paraId="6EA8AC58" w14:textId="77777777" w:rsidR="008C027C" w:rsidRPr="007B1ACC" w:rsidRDefault="008C027C" w:rsidP="00994B9F">
            <w:pPr>
              <w:rPr>
                <w:rFonts w:ascii="Calibri Light" w:hAnsi="Calibri Light"/>
                <w:sz w:val="20"/>
                <w:szCs w:val="20"/>
              </w:rPr>
            </w:pPr>
          </w:p>
        </w:tc>
      </w:tr>
      <w:tr w:rsidR="008C027C" w:rsidRPr="007B1ACC" w14:paraId="2DF47321" w14:textId="77777777" w:rsidTr="008C027C">
        <w:tc>
          <w:tcPr>
            <w:tcW w:w="534" w:type="dxa"/>
          </w:tcPr>
          <w:p w14:paraId="79CA34E3" w14:textId="77777777" w:rsidR="008C027C" w:rsidRPr="007B1ACC" w:rsidRDefault="008C027C" w:rsidP="00994B9F">
            <w:pPr>
              <w:rPr>
                <w:rFonts w:ascii="Calibri Light" w:hAnsi="Calibri Light"/>
                <w:sz w:val="20"/>
                <w:szCs w:val="20"/>
              </w:rPr>
            </w:pPr>
          </w:p>
        </w:tc>
        <w:tc>
          <w:tcPr>
            <w:tcW w:w="2722" w:type="dxa"/>
          </w:tcPr>
          <w:p w14:paraId="5D5BD03D" w14:textId="77777777" w:rsidR="008C027C" w:rsidRPr="007B1ACC" w:rsidRDefault="008C027C" w:rsidP="00994B9F">
            <w:pPr>
              <w:rPr>
                <w:rFonts w:ascii="Calibri Light" w:hAnsi="Calibri Light"/>
                <w:sz w:val="20"/>
                <w:szCs w:val="20"/>
              </w:rPr>
            </w:pPr>
          </w:p>
        </w:tc>
        <w:tc>
          <w:tcPr>
            <w:tcW w:w="1417" w:type="dxa"/>
          </w:tcPr>
          <w:p w14:paraId="2650A408" w14:textId="77777777" w:rsidR="008C027C" w:rsidRPr="007B1ACC" w:rsidRDefault="008C027C" w:rsidP="00994B9F">
            <w:pPr>
              <w:rPr>
                <w:rFonts w:ascii="Calibri Light" w:hAnsi="Calibri Light"/>
                <w:sz w:val="20"/>
                <w:szCs w:val="20"/>
              </w:rPr>
            </w:pPr>
          </w:p>
        </w:tc>
        <w:tc>
          <w:tcPr>
            <w:tcW w:w="2126" w:type="dxa"/>
          </w:tcPr>
          <w:p w14:paraId="7EB181A6" w14:textId="77777777" w:rsidR="008C027C" w:rsidRPr="007B1ACC" w:rsidRDefault="008C027C" w:rsidP="00994B9F">
            <w:pPr>
              <w:rPr>
                <w:rFonts w:ascii="Calibri Light" w:hAnsi="Calibri Light"/>
                <w:sz w:val="20"/>
                <w:szCs w:val="20"/>
              </w:rPr>
            </w:pPr>
          </w:p>
        </w:tc>
        <w:tc>
          <w:tcPr>
            <w:tcW w:w="2127" w:type="dxa"/>
          </w:tcPr>
          <w:p w14:paraId="7AC7A6BA" w14:textId="77777777" w:rsidR="008C027C" w:rsidRPr="007B1ACC" w:rsidRDefault="008C027C" w:rsidP="00994B9F">
            <w:pPr>
              <w:rPr>
                <w:rFonts w:ascii="Calibri Light" w:hAnsi="Calibri Light"/>
                <w:sz w:val="20"/>
                <w:szCs w:val="20"/>
              </w:rPr>
            </w:pPr>
          </w:p>
        </w:tc>
      </w:tr>
    </w:tbl>
    <w:p w14:paraId="15F18B43" w14:textId="77777777" w:rsidR="008C027C" w:rsidRPr="00474CFB" w:rsidRDefault="008C027C" w:rsidP="008C027C">
      <w:pPr>
        <w:rPr>
          <w:rFonts w:ascii="Calibri Light" w:hAnsi="Calibri Light"/>
          <w:sz w:val="20"/>
          <w:szCs w:val="20"/>
        </w:rPr>
      </w:pPr>
    </w:p>
    <w:p w14:paraId="6E784DBF" w14:textId="77777777" w:rsidR="008C027C" w:rsidRPr="00A427BB" w:rsidRDefault="008C027C" w:rsidP="008C027C">
      <w:pPr>
        <w:spacing w:after="0" w:line="240" w:lineRule="auto"/>
        <w:rPr>
          <w:rFonts w:ascii="Calibri Light" w:hAnsi="Calibri Light"/>
          <w:sz w:val="20"/>
          <w:szCs w:val="20"/>
        </w:rPr>
      </w:pPr>
      <w:r w:rsidRPr="00A427BB">
        <w:rPr>
          <w:rFonts w:ascii="Calibri Light" w:hAnsi="Calibri Light"/>
          <w:sz w:val="20"/>
          <w:szCs w:val="20"/>
        </w:rPr>
        <w:t>Uwaga:</w:t>
      </w:r>
    </w:p>
    <w:p w14:paraId="184B925F" w14:textId="77777777" w:rsidR="008C027C" w:rsidRPr="00A427BB" w:rsidRDefault="008C027C" w:rsidP="008C027C">
      <w:pPr>
        <w:spacing w:after="0" w:line="240" w:lineRule="auto"/>
        <w:rPr>
          <w:rFonts w:ascii="Calibri Light" w:hAnsi="Calibri Light"/>
          <w:sz w:val="20"/>
          <w:szCs w:val="20"/>
        </w:rPr>
      </w:pPr>
      <w:r w:rsidRPr="00A427BB">
        <w:rPr>
          <w:rFonts w:ascii="Calibri Light" w:hAnsi="Calibri Light"/>
          <w:sz w:val="20"/>
          <w:szCs w:val="20"/>
        </w:rPr>
        <w:t xml:space="preserve">Wykonawca jest zobowiązany wypełnić wszystkie rubryki, podając </w:t>
      </w:r>
      <w:r>
        <w:rPr>
          <w:rFonts w:ascii="Calibri Light" w:hAnsi="Calibri Light"/>
          <w:sz w:val="20"/>
          <w:szCs w:val="20"/>
        </w:rPr>
        <w:t xml:space="preserve">kompletne informacje, z których </w:t>
      </w:r>
      <w:r w:rsidRPr="00A427BB">
        <w:rPr>
          <w:rFonts w:ascii="Calibri Light" w:hAnsi="Calibri Light"/>
          <w:sz w:val="20"/>
          <w:szCs w:val="20"/>
        </w:rPr>
        <w:t xml:space="preserve">wynikać będzie spełnienie warunków, o których mowa </w:t>
      </w:r>
      <w:r>
        <w:rPr>
          <w:rFonts w:ascii="Calibri Light" w:hAnsi="Calibri Light"/>
          <w:sz w:val="20"/>
          <w:szCs w:val="20"/>
        </w:rPr>
        <w:t>zapytaniu ofertowym</w:t>
      </w:r>
      <w:r w:rsidRPr="00A427BB">
        <w:rPr>
          <w:rFonts w:ascii="Calibri Light" w:hAnsi="Calibri Light"/>
          <w:sz w:val="20"/>
          <w:szCs w:val="20"/>
        </w:rPr>
        <w:t>.</w:t>
      </w:r>
    </w:p>
    <w:p w14:paraId="263B1543" w14:textId="3444209C" w:rsidR="008C027C" w:rsidRPr="008C027C" w:rsidRDefault="008C027C" w:rsidP="008C027C">
      <w:pPr>
        <w:spacing w:after="0" w:line="240" w:lineRule="auto"/>
        <w:rPr>
          <w:rFonts w:ascii="Calibri Light" w:hAnsi="Calibri Light"/>
          <w:b/>
          <w:bCs/>
          <w:sz w:val="20"/>
          <w:szCs w:val="20"/>
        </w:rPr>
      </w:pPr>
      <w:r w:rsidRPr="008C027C">
        <w:rPr>
          <w:rFonts w:ascii="Calibri Light" w:hAnsi="Calibri Light"/>
          <w:b/>
          <w:bCs/>
          <w:sz w:val="20"/>
          <w:szCs w:val="20"/>
        </w:rPr>
        <w:t xml:space="preserve">Do wykazu należy dołączyć dokumenty potwierdzające, iż </w:t>
      </w:r>
      <w:r w:rsidRPr="008C027C">
        <w:rPr>
          <w:rFonts w:ascii="Calibri Light" w:hAnsi="Calibri Light"/>
          <w:b/>
          <w:bCs/>
          <w:sz w:val="20"/>
          <w:szCs w:val="20"/>
        </w:rPr>
        <w:t>dostawy</w:t>
      </w:r>
      <w:r w:rsidRPr="008C027C">
        <w:rPr>
          <w:rFonts w:ascii="Calibri Light" w:hAnsi="Calibri Light"/>
          <w:b/>
          <w:bCs/>
          <w:sz w:val="20"/>
          <w:szCs w:val="20"/>
        </w:rPr>
        <w:t xml:space="preserve"> zostały wykonane należycie</w:t>
      </w:r>
      <w:r w:rsidRPr="008C027C">
        <w:rPr>
          <w:rFonts w:ascii="Calibri Light" w:hAnsi="Calibri Light"/>
          <w:b/>
          <w:bCs/>
          <w:sz w:val="20"/>
          <w:szCs w:val="20"/>
        </w:rPr>
        <w:t xml:space="preserve"> oraz</w:t>
      </w:r>
      <w:r w:rsidRPr="008C027C">
        <w:rPr>
          <w:rFonts w:ascii="Calibri Light" w:hAnsi="Calibri Light"/>
          <w:b/>
          <w:bCs/>
          <w:sz w:val="20"/>
          <w:szCs w:val="20"/>
        </w:rPr>
        <w:t xml:space="preserve"> zgodnie z </w:t>
      </w:r>
      <w:r w:rsidRPr="008C027C">
        <w:rPr>
          <w:rFonts w:ascii="Calibri Light" w:hAnsi="Calibri Light"/>
          <w:b/>
          <w:bCs/>
          <w:sz w:val="20"/>
          <w:szCs w:val="20"/>
        </w:rPr>
        <w:t>wymogami technicznymi</w:t>
      </w:r>
      <w:r w:rsidRPr="008C027C">
        <w:rPr>
          <w:rFonts w:ascii="Calibri Light" w:hAnsi="Calibri Light"/>
          <w:b/>
          <w:bCs/>
          <w:sz w:val="20"/>
          <w:szCs w:val="20"/>
        </w:rPr>
        <w:t>.</w:t>
      </w:r>
    </w:p>
    <w:p w14:paraId="43AB8182" w14:textId="77777777" w:rsidR="008C027C" w:rsidRDefault="008C027C" w:rsidP="008C027C">
      <w:pPr>
        <w:spacing w:after="0" w:line="240" w:lineRule="auto"/>
        <w:rPr>
          <w:rFonts w:ascii="Calibri Light" w:hAnsi="Calibri Light"/>
          <w:sz w:val="20"/>
          <w:szCs w:val="20"/>
        </w:rPr>
      </w:pPr>
    </w:p>
    <w:p w14:paraId="25942DB9" w14:textId="77777777" w:rsidR="008C027C" w:rsidRDefault="008C027C" w:rsidP="008C027C">
      <w:pPr>
        <w:spacing w:after="0" w:line="240" w:lineRule="auto"/>
        <w:rPr>
          <w:rFonts w:ascii="Calibri Light" w:hAnsi="Calibri Light"/>
          <w:sz w:val="20"/>
          <w:szCs w:val="20"/>
        </w:rPr>
      </w:pPr>
    </w:p>
    <w:p w14:paraId="40AACF59" w14:textId="77777777" w:rsidR="008C027C" w:rsidRDefault="008C027C" w:rsidP="008C027C">
      <w:pPr>
        <w:spacing w:after="0" w:line="240" w:lineRule="auto"/>
        <w:rPr>
          <w:rFonts w:ascii="Calibri Light" w:hAnsi="Calibri Light"/>
          <w:sz w:val="20"/>
          <w:szCs w:val="20"/>
        </w:rPr>
      </w:pPr>
    </w:p>
    <w:p w14:paraId="73E16B8F" w14:textId="77777777" w:rsidR="008C027C" w:rsidRPr="00474CFB" w:rsidRDefault="008C027C" w:rsidP="008C027C">
      <w:pPr>
        <w:spacing w:after="0" w:line="240" w:lineRule="auto"/>
        <w:rPr>
          <w:rFonts w:ascii="Calibri Light" w:hAnsi="Calibri Light"/>
          <w:sz w:val="20"/>
          <w:szCs w:val="20"/>
        </w:rPr>
      </w:pPr>
    </w:p>
    <w:p w14:paraId="50A53A53" w14:textId="77777777" w:rsidR="008C027C" w:rsidRDefault="008C027C" w:rsidP="008C027C">
      <w:pPr>
        <w:tabs>
          <w:tab w:val="left" w:pos="2490"/>
        </w:tabs>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8C027C" w:rsidRPr="006E1EBF" w14:paraId="7116FABD" w14:textId="77777777" w:rsidTr="00994B9F">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DBB61E9" w14:textId="77777777" w:rsidR="008C027C" w:rsidRPr="006E1EBF" w:rsidRDefault="008C027C" w:rsidP="00994B9F">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8A806BA" w14:textId="77777777" w:rsidR="008C027C" w:rsidRPr="006E1EBF" w:rsidRDefault="008C027C" w:rsidP="00994B9F">
            <w:pPr>
              <w:pStyle w:val="Default"/>
              <w:jc w:val="both"/>
              <w:rPr>
                <w:rFonts w:ascii="Calibri Light" w:hAnsi="Calibri Light"/>
                <w:color w:val="auto"/>
                <w:sz w:val="20"/>
                <w:szCs w:val="20"/>
              </w:rPr>
            </w:pPr>
          </w:p>
        </w:tc>
      </w:tr>
      <w:tr w:rsidR="008C027C" w:rsidRPr="006E1EBF" w14:paraId="6ADD9CF6" w14:textId="77777777" w:rsidTr="00994B9F">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99E1774" w14:textId="77777777" w:rsidR="008C027C" w:rsidRPr="006E1EBF" w:rsidRDefault="008C027C" w:rsidP="00994B9F">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60F67B1B" w14:textId="77777777" w:rsidR="008C027C" w:rsidRPr="006E1EBF" w:rsidRDefault="008C027C" w:rsidP="00994B9F">
            <w:pPr>
              <w:pStyle w:val="Default"/>
              <w:jc w:val="both"/>
              <w:rPr>
                <w:rFonts w:ascii="Calibri Light" w:hAnsi="Calibri Light"/>
                <w:color w:val="auto"/>
                <w:sz w:val="20"/>
                <w:szCs w:val="20"/>
              </w:rPr>
            </w:pPr>
          </w:p>
        </w:tc>
      </w:tr>
      <w:tr w:rsidR="008C027C" w:rsidRPr="006E1EBF" w14:paraId="0B1B94F9" w14:textId="77777777" w:rsidTr="00994B9F">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52DB879F" w14:textId="77777777" w:rsidR="008C027C" w:rsidRPr="006E1EBF" w:rsidRDefault="008C027C" w:rsidP="00994B9F">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AEEBB26" w14:textId="77777777" w:rsidR="008C027C" w:rsidRPr="006E1EBF" w:rsidRDefault="008C027C" w:rsidP="00994B9F">
            <w:pPr>
              <w:pStyle w:val="Default"/>
              <w:jc w:val="both"/>
              <w:rPr>
                <w:rFonts w:ascii="Calibri Light" w:hAnsi="Calibri Light"/>
                <w:color w:val="auto"/>
                <w:sz w:val="20"/>
                <w:szCs w:val="20"/>
              </w:rPr>
            </w:pPr>
          </w:p>
          <w:p w14:paraId="438E7938" w14:textId="77777777" w:rsidR="008C027C" w:rsidRPr="006E1EBF" w:rsidRDefault="008C027C" w:rsidP="00994B9F">
            <w:pPr>
              <w:pStyle w:val="Default"/>
              <w:jc w:val="both"/>
              <w:rPr>
                <w:rFonts w:ascii="Calibri Light" w:hAnsi="Calibri Light"/>
                <w:color w:val="auto"/>
                <w:sz w:val="20"/>
                <w:szCs w:val="20"/>
              </w:rPr>
            </w:pPr>
          </w:p>
          <w:p w14:paraId="4BCD4012" w14:textId="77777777" w:rsidR="008C027C" w:rsidRPr="006E1EBF" w:rsidRDefault="008C027C" w:rsidP="00994B9F">
            <w:pPr>
              <w:pStyle w:val="Default"/>
              <w:jc w:val="both"/>
              <w:rPr>
                <w:rFonts w:ascii="Calibri Light" w:hAnsi="Calibri Light"/>
                <w:color w:val="auto"/>
                <w:sz w:val="20"/>
                <w:szCs w:val="20"/>
              </w:rPr>
            </w:pPr>
          </w:p>
          <w:p w14:paraId="1C1FCD81" w14:textId="77777777" w:rsidR="008C027C" w:rsidRPr="006E1EBF" w:rsidRDefault="008C027C" w:rsidP="00994B9F">
            <w:pPr>
              <w:pStyle w:val="Default"/>
              <w:jc w:val="both"/>
              <w:rPr>
                <w:rFonts w:ascii="Calibri Light" w:hAnsi="Calibri Light"/>
                <w:color w:val="auto"/>
                <w:sz w:val="20"/>
                <w:szCs w:val="20"/>
              </w:rPr>
            </w:pPr>
          </w:p>
        </w:tc>
      </w:tr>
    </w:tbl>
    <w:p w14:paraId="72C40C18" w14:textId="77777777" w:rsidR="008C027C" w:rsidRDefault="008C027C"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5F00F129" w:rsidR="00F53950" w:rsidRDefault="00101745" w:rsidP="005A1965">
      <w:pPr>
        <w:pStyle w:val="Default"/>
        <w:jc w:val="righ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tab/>
      </w:r>
    </w:p>
    <w:p w14:paraId="6856AD3D" w14:textId="2E33CD01" w:rsidR="00F53950" w:rsidRPr="006E1EBF" w:rsidRDefault="00F53950" w:rsidP="00F53950">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 xml:space="preserve">Załącznik nr </w:t>
      </w:r>
      <w:r w:rsidR="005A1965">
        <w:rPr>
          <w:rFonts w:ascii="Calibri Light" w:hAnsi="Calibri Light"/>
          <w:b/>
          <w:bCs/>
          <w:color w:val="auto"/>
          <w:sz w:val="20"/>
          <w:szCs w:val="20"/>
        </w:rPr>
        <w:t>3</w:t>
      </w:r>
    </w:p>
    <w:p w14:paraId="6040F305" w14:textId="5CFA2392" w:rsidR="00EC61C0" w:rsidRPr="001F3060" w:rsidRDefault="00EC61C0" w:rsidP="00EC61C0">
      <w:pPr>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4145D6" w:rsidRPr="004145D6">
        <w:rPr>
          <w:rFonts w:ascii="Calibri Light" w:hAnsi="Calibri Light"/>
          <w:sz w:val="20"/>
          <w:szCs w:val="20"/>
        </w:rPr>
        <w:t>0</w:t>
      </w:r>
      <w:r w:rsidR="008C027C">
        <w:rPr>
          <w:rFonts w:ascii="Calibri Light" w:hAnsi="Calibri Light"/>
          <w:sz w:val="20"/>
          <w:szCs w:val="20"/>
        </w:rPr>
        <w:t>5</w:t>
      </w:r>
      <w:r w:rsidR="004145D6" w:rsidRPr="004145D6">
        <w:rPr>
          <w:rFonts w:ascii="Calibri Light" w:hAnsi="Calibri Light"/>
          <w:sz w:val="20"/>
          <w:szCs w:val="20"/>
        </w:rPr>
        <w:t>_12_2025_FEWM_1_2_Alkaz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5ABF79B3" w14:textId="77777777" w:rsidTr="00706E4A">
        <w:trPr>
          <w:trHeight w:val="465"/>
        </w:trPr>
        <w:tc>
          <w:tcPr>
            <w:tcW w:w="3510" w:type="dxa"/>
            <w:shd w:val="clear" w:color="auto" w:fill="E7E6E6"/>
          </w:tcPr>
          <w:p w14:paraId="36B7FC4E"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B570EFB" w14:textId="77777777" w:rsidR="00F53950" w:rsidRPr="006E1EBF" w:rsidRDefault="00F53950" w:rsidP="00706E4A">
            <w:pPr>
              <w:pStyle w:val="Default"/>
              <w:rPr>
                <w:rFonts w:ascii="Calibri Light" w:hAnsi="Calibri Light"/>
                <w:b/>
                <w:bCs/>
                <w:color w:val="auto"/>
                <w:sz w:val="20"/>
                <w:szCs w:val="20"/>
              </w:rPr>
            </w:pPr>
          </w:p>
        </w:tc>
        <w:tc>
          <w:tcPr>
            <w:tcW w:w="5778" w:type="dxa"/>
          </w:tcPr>
          <w:p w14:paraId="65E69A6F" w14:textId="77777777" w:rsidR="00F53950" w:rsidRPr="006E1EBF" w:rsidRDefault="00F53950" w:rsidP="00706E4A">
            <w:pPr>
              <w:pStyle w:val="Default"/>
              <w:rPr>
                <w:rFonts w:ascii="Calibri Light" w:hAnsi="Calibri Light"/>
                <w:bCs/>
                <w:color w:val="auto"/>
                <w:sz w:val="20"/>
                <w:szCs w:val="20"/>
              </w:rPr>
            </w:pPr>
          </w:p>
        </w:tc>
      </w:tr>
      <w:tr w:rsidR="00F53950" w:rsidRPr="006E1EBF" w14:paraId="6A8171B8" w14:textId="77777777" w:rsidTr="00706E4A">
        <w:trPr>
          <w:trHeight w:val="255"/>
        </w:trPr>
        <w:tc>
          <w:tcPr>
            <w:tcW w:w="3510" w:type="dxa"/>
            <w:shd w:val="clear" w:color="auto" w:fill="E7E6E6"/>
          </w:tcPr>
          <w:p w14:paraId="7EACBF03"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4428C103" w14:textId="77777777" w:rsidR="00F53950" w:rsidRPr="006E1EBF" w:rsidRDefault="00F53950" w:rsidP="00706E4A">
            <w:pPr>
              <w:pStyle w:val="Default"/>
              <w:rPr>
                <w:rFonts w:ascii="Calibri Light" w:hAnsi="Calibri Light"/>
                <w:bCs/>
                <w:color w:val="auto"/>
                <w:sz w:val="20"/>
                <w:szCs w:val="20"/>
              </w:rPr>
            </w:pPr>
          </w:p>
        </w:tc>
      </w:tr>
    </w:tbl>
    <w:p w14:paraId="02F493B0" w14:textId="77777777" w:rsidR="00F53950" w:rsidRPr="001F3060" w:rsidRDefault="00F53950" w:rsidP="00F53950">
      <w:pPr>
        <w:rPr>
          <w:rFonts w:ascii="Calibri Light" w:hAnsi="Calibri Light"/>
          <w:sz w:val="20"/>
          <w:szCs w:val="20"/>
        </w:rPr>
      </w:pPr>
    </w:p>
    <w:p w14:paraId="18E17709" w14:textId="77777777" w:rsidR="00E24BB5" w:rsidRPr="007F2C3A" w:rsidRDefault="00E24BB5" w:rsidP="00E24BB5">
      <w:pPr>
        <w:spacing w:after="60" w:line="256" w:lineRule="auto"/>
        <w:jc w:val="center"/>
        <w:rPr>
          <w:rFonts w:ascii="Calibri Light" w:eastAsia="Times New Roman" w:hAnsi="Calibri Light" w:cs="Calibri Light"/>
          <w:b/>
          <w:kern w:val="2"/>
          <w14:ligatures w14:val="standardContextual"/>
        </w:rPr>
      </w:pPr>
      <w:r w:rsidRPr="007F2C3A">
        <w:rPr>
          <w:rFonts w:ascii="Calibri Light" w:eastAsia="Times New Roman" w:hAnsi="Calibri Light" w:cs="Calibri Light"/>
          <w:b/>
          <w:kern w:val="2"/>
          <w14:ligatures w14:val="standardContextual"/>
        </w:rPr>
        <w:t>Deklaracja zgodności dostawy z zamówieniem</w:t>
      </w:r>
    </w:p>
    <w:p w14:paraId="1CA041FA"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3BF80B42" w14:textId="0DC7E7CD" w:rsidR="00E24BB5" w:rsidRPr="004145D6" w:rsidRDefault="00E24BB5" w:rsidP="00E24BB5">
      <w:pPr>
        <w:spacing w:after="60" w:line="256" w:lineRule="auto"/>
        <w:rPr>
          <w:rFonts w:ascii="Calibri Light" w:hAnsi="Calibri Light" w:cs="Calibri Light"/>
          <w:color w:val="262626" w:themeColor="text1" w:themeTint="D9"/>
          <w:kern w:val="2"/>
          <w14:ligatures w14:val="standardContextual"/>
        </w:rPr>
      </w:pPr>
      <w:r w:rsidRPr="002E538B">
        <w:rPr>
          <w:rFonts w:ascii="Calibri Light" w:hAnsi="Calibri Light" w:cs="Calibri Light"/>
          <w:color w:val="262626" w:themeColor="text1" w:themeTint="D9"/>
          <w:kern w:val="2"/>
          <w14:ligatures w14:val="standardContextual"/>
        </w:rPr>
        <w:t>Składana oferta obejmuje dostawę</w:t>
      </w:r>
      <w:r w:rsidRPr="00DA67D2">
        <w:rPr>
          <w:rFonts w:ascii="Calibri Light" w:hAnsi="Calibri Light" w:cs="Calibri Light"/>
          <w:color w:val="262626" w:themeColor="text1" w:themeTint="D9"/>
          <w:kern w:val="2"/>
          <w14:ligatures w14:val="standardContextual"/>
        </w:rPr>
        <w:t xml:space="preserve"> </w:t>
      </w:r>
      <w:r w:rsidR="008C027C">
        <w:rPr>
          <w:rFonts w:ascii="Calibri Light" w:hAnsi="Calibri Light" w:cs="Calibri Light"/>
          <w:color w:val="262626" w:themeColor="text1" w:themeTint="D9"/>
          <w:kern w:val="2"/>
          <w14:ligatures w14:val="standardContextual"/>
        </w:rPr>
        <w:t>robotów przemysłowych</w:t>
      </w:r>
      <w:r w:rsidRPr="00E24BB5">
        <w:rPr>
          <w:rFonts w:ascii="Calibri Light" w:hAnsi="Calibri Light" w:cs="Calibri Light"/>
          <w:color w:val="262626" w:themeColor="text1" w:themeTint="D9"/>
          <w:kern w:val="2"/>
          <w14:ligatures w14:val="standardContextual"/>
        </w:rPr>
        <w:t xml:space="preserve">  dla  ALKAZ PLASTICS S.A.</w:t>
      </w:r>
      <w:r>
        <w:rPr>
          <w:rFonts w:ascii="Calibri Light" w:hAnsi="Calibri Light" w:cs="Calibri Light"/>
          <w:color w:val="262626" w:themeColor="text1" w:themeTint="D9"/>
          <w:kern w:val="2"/>
          <w14:ligatures w14:val="standardContextual"/>
        </w:rPr>
        <w:t xml:space="preserve"> </w:t>
      </w:r>
      <w:r w:rsidR="004F4C7F">
        <w:rPr>
          <w:rFonts w:ascii="Calibri Light" w:hAnsi="Calibri Light" w:cs="Calibri Light"/>
          <w:color w:val="262626" w:themeColor="text1" w:themeTint="D9"/>
          <w:kern w:val="2"/>
          <w14:ligatures w14:val="standardContextual"/>
        </w:rPr>
        <w:t>D</w:t>
      </w:r>
      <w:r w:rsidR="004145D6">
        <w:rPr>
          <w:rFonts w:ascii="Calibri Light" w:hAnsi="Calibri Light" w:cs="Calibri Light"/>
          <w:color w:val="262626" w:themeColor="text1" w:themeTint="D9"/>
          <w:kern w:val="2"/>
          <w14:ligatures w14:val="standardContextual"/>
        </w:rPr>
        <w:t xml:space="preserve">la </w:t>
      </w:r>
      <w:r w:rsidRPr="004145D6">
        <w:rPr>
          <w:rFonts w:ascii="Calibri Light" w:hAnsi="Calibri Light" w:cs="Calibri Light"/>
          <w:color w:val="262626" w:themeColor="text1" w:themeTint="D9"/>
          <w:kern w:val="2"/>
          <w14:ligatures w14:val="standardContextual"/>
        </w:rPr>
        <w:t>przedmiotu zamówienia, który Wykonawca zobowiązuje się zrealizować, należy podać producenta/markę, typ, model – jeżeli posiada):</w:t>
      </w:r>
    </w:p>
    <w:p w14:paraId="3D0BF338" w14:textId="0F65F926" w:rsidR="00E24BB5" w:rsidRPr="002E538B" w:rsidRDefault="00E24BB5" w:rsidP="00E24BB5">
      <w:pPr>
        <w:keepNext/>
        <w:keepLines/>
        <w:spacing w:before="160" w:after="120" w:line="256" w:lineRule="auto"/>
        <w:outlineLvl w:val="2"/>
        <w:rPr>
          <w:rFonts w:ascii="Calibri Light" w:eastAsia="Times New Roman" w:hAnsi="Calibri Light" w:cs="Calibri Light"/>
          <w:b/>
          <w:color w:val="262626" w:themeColor="text1" w:themeTint="D9"/>
          <w:kern w:val="2"/>
          <w14:ligatures w14:val="standardContextual"/>
        </w:rPr>
      </w:pPr>
    </w:p>
    <w:tbl>
      <w:tblPr>
        <w:tblStyle w:val="Tabela-Siatka"/>
        <w:tblpPr w:leftFromText="141" w:rightFromText="141" w:vertAnchor="text" w:horzAnchor="margin" w:tblpY="-38"/>
        <w:tblW w:w="0" w:type="auto"/>
        <w:tblLook w:val="04A0" w:firstRow="1" w:lastRow="0" w:firstColumn="1" w:lastColumn="0" w:noHBand="0" w:noVBand="1"/>
      </w:tblPr>
      <w:tblGrid>
        <w:gridCol w:w="3676"/>
        <w:gridCol w:w="2693"/>
        <w:gridCol w:w="2693"/>
      </w:tblGrid>
      <w:tr w:rsidR="00E24BB5" w:rsidRPr="004D4E07" w14:paraId="027AAF71" w14:textId="77777777" w:rsidTr="00E24BB5">
        <w:tc>
          <w:tcPr>
            <w:tcW w:w="3676" w:type="dxa"/>
          </w:tcPr>
          <w:p w14:paraId="2C6A485B"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Nazwa modułu/urządzenia</w:t>
            </w:r>
          </w:p>
        </w:tc>
        <w:tc>
          <w:tcPr>
            <w:tcW w:w="2693" w:type="dxa"/>
          </w:tcPr>
          <w:p w14:paraId="046695D7"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Producent</w:t>
            </w:r>
          </w:p>
        </w:tc>
        <w:tc>
          <w:tcPr>
            <w:tcW w:w="2693" w:type="dxa"/>
          </w:tcPr>
          <w:p w14:paraId="6E8F1738"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Model</w:t>
            </w:r>
          </w:p>
        </w:tc>
      </w:tr>
      <w:tr w:rsidR="008C027C" w:rsidRPr="004D4E07" w14:paraId="53799BF5" w14:textId="77777777" w:rsidTr="00E24BB5">
        <w:tc>
          <w:tcPr>
            <w:tcW w:w="3676" w:type="dxa"/>
          </w:tcPr>
          <w:p w14:paraId="37A92B56" w14:textId="31FA8283" w:rsidR="008C027C" w:rsidRPr="00D5177D" w:rsidRDefault="008C027C" w:rsidP="008C027C">
            <w:pPr>
              <w:pStyle w:val="Akapitzlist"/>
              <w:numPr>
                <w:ilvl w:val="0"/>
                <w:numId w:val="31"/>
              </w:numPr>
              <w:rPr>
                <w:rFonts w:asciiTheme="majorHAnsi" w:hAnsiTheme="majorHAnsi" w:cstheme="majorHAnsi"/>
              </w:rPr>
            </w:pPr>
            <w:r w:rsidRPr="008C027C">
              <w:rPr>
                <w:rFonts w:ascii="Calibri Light" w:hAnsi="Calibri Light" w:cs="Calibri Light"/>
                <w:sz w:val="16"/>
                <w:szCs w:val="16"/>
              </w:rPr>
              <w:t xml:space="preserve">Robot przemysłowy do wtryskarki </w:t>
            </w:r>
            <w:r>
              <w:rPr>
                <w:rFonts w:ascii="Calibri Light" w:hAnsi="Calibri Light" w:cs="Calibri Light"/>
                <w:sz w:val="16"/>
                <w:szCs w:val="16"/>
              </w:rPr>
              <w:t>450</w:t>
            </w:r>
            <w:r w:rsidRPr="008C027C">
              <w:rPr>
                <w:rFonts w:ascii="Calibri Light" w:hAnsi="Calibri Light" w:cs="Calibri Light"/>
                <w:sz w:val="16"/>
                <w:szCs w:val="16"/>
              </w:rPr>
              <w:t xml:space="preserve">t, </w:t>
            </w:r>
            <w:r>
              <w:rPr>
                <w:rFonts w:ascii="Calibri Light" w:hAnsi="Calibri Light" w:cs="Calibri Light"/>
                <w:sz w:val="16"/>
                <w:szCs w:val="16"/>
              </w:rPr>
              <w:br/>
            </w:r>
            <w:r w:rsidRPr="008C027C">
              <w:rPr>
                <w:rFonts w:ascii="Calibri Light" w:hAnsi="Calibri Light" w:cs="Calibri Light"/>
                <w:sz w:val="16"/>
                <w:szCs w:val="16"/>
              </w:rPr>
              <w:t>1 szt.</w:t>
            </w:r>
          </w:p>
        </w:tc>
        <w:tc>
          <w:tcPr>
            <w:tcW w:w="2693" w:type="dxa"/>
          </w:tcPr>
          <w:p w14:paraId="6FF05F4E" w14:textId="77777777" w:rsidR="008C027C" w:rsidRPr="004D4E07" w:rsidRDefault="008C027C" w:rsidP="008C027C">
            <w:pPr>
              <w:rPr>
                <w:rFonts w:asciiTheme="majorHAnsi" w:hAnsiTheme="majorHAnsi" w:cstheme="majorHAnsi"/>
                <w:sz w:val="20"/>
                <w:szCs w:val="20"/>
              </w:rPr>
            </w:pPr>
          </w:p>
        </w:tc>
        <w:tc>
          <w:tcPr>
            <w:tcW w:w="2693" w:type="dxa"/>
          </w:tcPr>
          <w:p w14:paraId="738514BD" w14:textId="77777777" w:rsidR="008C027C" w:rsidRPr="004D4E07" w:rsidRDefault="008C027C" w:rsidP="008C027C">
            <w:pPr>
              <w:rPr>
                <w:rFonts w:asciiTheme="majorHAnsi" w:hAnsiTheme="majorHAnsi" w:cstheme="majorHAnsi"/>
                <w:sz w:val="20"/>
                <w:szCs w:val="20"/>
              </w:rPr>
            </w:pPr>
          </w:p>
        </w:tc>
      </w:tr>
      <w:tr w:rsidR="008C027C" w:rsidRPr="004D4E07" w14:paraId="7A76A928" w14:textId="77777777" w:rsidTr="00E24BB5">
        <w:tc>
          <w:tcPr>
            <w:tcW w:w="3676" w:type="dxa"/>
          </w:tcPr>
          <w:p w14:paraId="7B60E53C" w14:textId="7688469D" w:rsidR="008C027C" w:rsidRDefault="008C027C" w:rsidP="008C027C">
            <w:pPr>
              <w:pStyle w:val="Akapitzlist"/>
              <w:numPr>
                <w:ilvl w:val="0"/>
                <w:numId w:val="31"/>
              </w:numPr>
              <w:rPr>
                <w:rFonts w:ascii="Calibri Light" w:hAnsi="Calibri Light" w:cs="Calibri Light"/>
              </w:rPr>
            </w:pPr>
            <w:r w:rsidRPr="008C027C">
              <w:rPr>
                <w:rFonts w:ascii="Calibri Light" w:hAnsi="Calibri Light" w:cs="Calibri Light"/>
                <w:sz w:val="16"/>
                <w:szCs w:val="16"/>
              </w:rPr>
              <w:t xml:space="preserve">Robot przemysłowy do wtryskarki </w:t>
            </w:r>
            <w:r>
              <w:rPr>
                <w:rFonts w:ascii="Calibri Light" w:hAnsi="Calibri Light" w:cs="Calibri Light"/>
                <w:sz w:val="16"/>
                <w:szCs w:val="16"/>
              </w:rPr>
              <w:t>65</w:t>
            </w:r>
            <w:r w:rsidRPr="008C027C">
              <w:rPr>
                <w:rFonts w:ascii="Calibri Light" w:hAnsi="Calibri Light" w:cs="Calibri Light"/>
                <w:sz w:val="16"/>
                <w:szCs w:val="16"/>
              </w:rPr>
              <w:t xml:space="preserve">0t, </w:t>
            </w:r>
            <w:r>
              <w:rPr>
                <w:rFonts w:ascii="Calibri Light" w:hAnsi="Calibri Light" w:cs="Calibri Light"/>
                <w:sz w:val="16"/>
                <w:szCs w:val="16"/>
              </w:rPr>
              <w:br/>
            </w:r>
            <w:r w:rsidRPr="008C027C">
              <w:rPr>
                <w:rFonts w:ascii="Calibri Light" w:hAnsi="Calibri Light" w:cs="Calibri Light"/>
                <w:sz w:val="16"/>
                <w:szCs w:val="16"/>
              </w:rPr>
              <w:t>1 szt.</w:t>
            </w:r>
          </w:p>
        </w:tc>
        <w:tc>
          <w:tcPr>
            <w:tcW w:w="2693" w:type="dxa"/>
          </w:tcPr>
          <w:p w14:paraId="4F4729D4" w14:textId="77777777" w:rsidR="008C027C" w:rsidRPr="004D4E07" w:rsidRDefault="008C027C" w:rsidP="008C027C">
            <w:pPr>
              <w:rPr>
                <w:rFonts w:asciiTheme="majorHAnsi" w:hAnsiTheme="majorHAnsi" w:cstheme="majorHAnsi"/>
                <w:sz w:val="20"/>
                <w:szCs w:val="20"/>
              </w:rPr>
            </w:pPr>
          </w:p>
        </w:tc>
        <w:tc>
          <w:tcPr>
            <w:tcW w:w="2693" w:type="dxa"/>
          </w:tcPr>
          <w:p w14:paraId="781C8DBE" w14:textId="77777777" w:rsidR="008C027C" w:rsidRPr="004D4E07" w:rsidRDefault="008C027C" w:rsidP="008C027C">
            <w:pPr>
              <w:rPr>
                <w:rFonts w:asciiTheme="majorHAnsi" w:hAnsiTheme="majorHAnsi" w:cstheme="majorHAnsi"/>
                <w:sz w:val="20"/>
                <w:szCs w:val="20"/>
              </w:rPr>
            </w:pPr>
          </w:p>
        </w:tc>
      </w:tr>
      <w:tr w:rsidR="008C027C" w:rsidRPr="004D4E07" w14:paraId="5FF81DC8" w14:textId="77777777" w:rsidTr="00E24BB5">
        <w:tc>
          <w:tcPr>
            <w:tcW w:w="3676" w:type="dxa"/>
          </w:tcPr>
          <w:p w14:paraId="7F9BB83F" w14:textId="77777777" w:rsidR="008C027C" w:rsidRPr="008C027C" w:rsidRDefault="008C027C" w:rsidP="008C027C">
            <w:pPr>
              <w:pStyle w:val="Akapitzlist"/>
              <w:numPr>
                <w:ilvl w:val="0"/>
                <w:numId w:val="31"/>
              </w:numPr>
              <w:rPr>
                <w:rFonts w:ascii="Calibri Light" w:hAnsi="Calibri Light" w:cs="Calibri Light"/>
              </w:rPr>
            </w:pPr>
            <w:r w:rsidRPr="008C027C">
              <w:rPr>
                <w:rFonts w:ascii="Calibri Light" w:hAnsi="Calibri Light" w:cs="Calibri Light"/>
                <w:sz w:val="16"/>
                <w:szCs w:val="16"/>
              </w:rPr>
              <w:t xml:space="preserve">Robot przemysłowy do wtryskarki 1300t, </w:t>
            </w:r>
          </w:p>
          <w:p w14:paraId="7A26144C" w14:textId="46352365" w:rsidR="008C027C" w:rsidRPr="004F4C7F" w:rsidRDefault="008C027C" w:rsidP="008C027C">
            <w:pPr>
              <w:pStyle w:val="Akapitzlist"/>
              <w:rPr>
                <w:rFonts w:ascii="Calibri Light" w:hAnsi="Calibri Light" w:cs="Calibri Light"/>
              </w:rPr>
            </w:pPr>
            <w:r w:rsidRPr="008C027C">
              <w:rPr>
                <w:rFonts w:ascii="Calibri Light" w:hAnsi="Calibri Light" w:cs="Calibri Light"/>
                <w:sz w:val="16"/>
                <w:szCs w:val="16"/>
              </w:rPr>
              <w:t>1 szt.</w:t>
            </w:r>
          </w:p>
        </w:tc>
        <w:tc>
          <w:tcPr>
            <w:tcW w:w="2693" w:type="dxa"/>
          </w:tcPr>
          <w:p w14:paraId="21E5A1BF" w14:textId="77777777" w:rsidR="008C027C" w:rsidRPr="004D4E07" w:rsidRDefault="008C027C" w:rsidP="008C027C">
            <w:pPr>
              <w:rPr>
                <w:rFonts w:asciiTheme="majorHAnsi" w:hAnsiTheme="majorHAnsi" w:cstheme="majorHAnsi"/>
                <w:sz w:val="20"/>
                <w:szCs w:val="20"/>
              </w:rPr>
            </w:pPr>
          </w:p>
        </w:tc>
        <w:tc>
          <w:tcPr>
            <w:tcW w:w="2693" w:type="dxa"/>
          </w:tcPr>
          <w:p w14:paraId="017AD2DD" w14:textId="77777777" w:rsidR="008C027C" w:rsidRPr="004D4E07" w:rsidRDefault="008C027C" w:rsidP="008C027C">
            <w:pPr>
              <w:rPr>
                <w:rFonts w:asciiTheme="majorHAnsi" w:hAnsiTheme="majorHAnsi" w:cstheme="majorHAnsi"/>
                <w:sz w:val="20"/>
                <w:szCs w:val="20"/>
              </w:rPr>
            </w:pPr>
          </w:p>
        </w:tc>
      </w:tr>
    </w:tbl>
    <w:p w14:paraId="11A5B988"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2C86ABAD" w14:textId="1A4A31C7" w:rsidR="00E24BB5" w:rsidRDefault="00E24BB5" w:rsidP="00E24BB5">
      <w:pPr>
        <w:spacing w:after="60" w:line="256" w:lineRule="auto"/>
        <w:rPr>
          <w:rFonts w:ascii="Calibri Light" w:hAnsi="Calibri Light" w:cs="Calibri Light"/>
          <w:b/>
          <w:bCs/>
          <w:color w:val="262626" w:themeColor="text1" w:themeTint="D9"/>
          <w:kern w:val="2"/>
          <w14:ligatures w14:val="standardContextual"/>
        </w:rPr>
      </w:pPr>
      <w:r w:rsidRPr="005702BA">
        <w:rPr>
          <w:rFonts w:ascii="Calibri Light" w:hAnsi="Calibri Light" w:cs="Calibri Light"/>
          <w:b/>
          <w:bCs/>
          <w:color w:val="262626" w:themeColor="text1" w:themeTint="D9"/>
          <w:kern w:val="2"/>
          <w14:ligatures w14:val="standardContextual"/>
        </w:rPr>
        <w:t>Oświadczam, że ww. urządzeni</w:t>
      </w:r>
      <w:r w:rsidR="008C027C">
        <w:rPr>
          <w:rFonts w:ascii="Calibri Light" w:hAnsi="Calibri Light" w:cs="Calibri Light"/>
          <w:b/>
          <w:bCs/>
          <w:color w:val="262626" w:themeColor="text1" w:themeTint="D9"/>
          <w:kern w:val="2"/>
          <w14:ligatures w14:val="standardContextual"/>
        </w:rPr>
        <w:t>a</w:t>
      </w:r>
      <w:r w:rsidRPr="005702BA">
        <w:rPr>
          <w:rFonts w:ascii="Calibri Light" w:hAnsi="Calibri Light" w:cs="Calibri Light"/>
          <w:b/>
          <w:bCs/>
          <w:color w:val="262626" w:themeColor="text1" w:themeTint="D9"/>
          <w:kern w:val="2"/>
          <w14:ligatures w14:val="standardContextual"/>
        </w:rPr>
        <w:t xml:space="preserve"> w dniu dostawy spełnia</w:t>
      </w:r>
      <w:r w:rsidR="008C027C">
        <w:rPr>
          <w:rFonts w:ascii="Calibri Light" w:hAnsi="Calibri Light" w:cs="Calibri Light"/>
          <w:b/>
          <w:bCs/>
          <w:color w:val="262626" w:themeColor="text1" w:themeTint="D9"/>
          <w:kern w:val="2"/>
          <w14:ligatures w14:val="standardContextual"/>
        </w:rPr>
        <w:t>ją</w:t>
      </w:r>
      <w:r w:rsidRPr="005702BA">
        <w:rPr>
          <w:rFonts w:ascii="Calibri Light" w:hAnsi="Calibri Light" w:cs="Calibri Light"/>
          <w:b/>
          <w:bCs/>
          <w:color w:val="262626" w:themeColor="text1" w:themeTint="D9"/>
          <w:kern w:val="2"/>
          <w14:ligatures w14:val="standardContextual"/>
        </w:rPr>
        <w:t xml:space="preserve"> wszystkie wymagania techniczne i funkcjonalne określone w Zapytaniu ofertowym w rubryce: przedmiot zamówienia (charakterystyka, specyfikacja, funkcjonalności, ilości).</w:t>
      </w:r>
    </w:p>
    <w:p w14:paraId="09E2EF22" w14:textId="1FBAE43F" w:rsidR="004D4E07" w:rsidRPr="004145D6" w:rsidRDefault="00E24BB5" w:rsidP="004145D6">
      <w:pPr>
        <w:spacing w:after="60" w:line="256" w:lineRule="auto"/>
        <w:rPr>
          <w:rFonts w:ascii="Calibri Light" w:hAnsi="Calibri Light" w:cs="Calibri Light"/>
          <w:b/>
          <w:bCs/>
          <w:color w:val="262626" w:themeColor="text1" w:themeTint="D9"/>
          <w:kern w:val="2"/>
          <w14:ligatures w14:val="standardContextual"/>
        </w:rPr>
      </w:pPr>
      <w:r w:rsidRPr="00E24BB5">
        <w:rPr>
          <w:rFonts w:ascii="Calibri Light" w:hAnsi="Calibri Light" w:cs="Calibri Light"/>
          <w:b/>
          <w:bCs/>
          <w:color w:val="262626" w:themeColor="text1" w:themeTint="D9"/>
          <w:kern w:val="2"/>
          <w14:ligatures w14:val="standardContextual"/>
        </w:rPr>
        <w:t>Ponadto zobowiązuję się dołączyć do oferty pełną dokumentację potwierdzającą spełnianie wymogów opisanych w OPZ, w szczególności: karty katalogowe, karty techniczne, opisy funkcjonalne, certyfikaty, deklaracje zgodności oraz inne dokumenty potwierdzające zgodność oferowanych urządzeń z wymaganiami Zamawiającego.</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1FCDABBB"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65336E1" w14:textId="64A3F91B" w:rsidR="00F53950" w:rsidRPr="006E1EBF" w:rsidRDefault="004D4E07" w:rsidP="00706E4A">
            <w:pPr>
              <w:suppressAutoHyphens/>
              <w:autoSpaceDE w:val="0"/>
              <w:jc w:val="both"/>
              <w:rPr>
                <w:rFonts w:ascii="Calibri Light" w:hAnsi="Calibri Light"/>
                <w:sz w:val="20"/>
                <w:szCs w:val="20"/>
                <w:lang w:eastAsia="ar-SA"/>
              </w:rPr>
            </w:pPr>
            <w:r>
              <w:rPr>
                <w:rFonts w:ascii="Calibri Light" w:hAnsi="Calibri Light"/>
                <w:sz w:val="20"/>
                <w:szCs w:val="20"/>
              </w:rPr>
              <w:t>Data</w:t>
            </w:r>
            <w:r w:rsidR="00F53950" w:rsidRPr="006E1EBF">
              <w:rPr>
                <w:rFonts w:ascii="Calibri Light" w:hAnsi="Calibri Light"/>
                <w:sz w:val="20"/>
                <w:szCs w:val="20"/>
              </w:rPr>
              <w:t xml:space="preserve"> </w:t>
            </w:r>
          </w:p>
        </w:tc>
        <w:tc>
          <w:tcPr>
            <w:tcW w:w="5778" w:type="dxa"/>
          </w:tcPr>
          <w:p w14:paraId="116D0E63" w14:textId="77777777" w:rsidR="00F53950" w:rsidRPr="006E1EBF" w:rsidRDefault="00F53950" w:rsidP="00706E4A">
            <w:pPr>
              <w:pStyle w:val="Default"/>
              <w:jc w:val="both"/>
              <w:rPr>
                <w:rFonts w:ascii="Calibri Light" w:hAnsi="Calibri Light"/>
                <w:color w:val="auto"/>
                <w:sz w:val="20"/>
                <w:szCs w:val="20"/>
              </w:rPr>
            </w:pPr>
          </w:p>
        </w:tc>
      </w:tr>
      <w:tr w:rsidR="004D4E07" w:rsidRPr="006E1EBF" w14:paraId="7E6C047F"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745B65" w14:textId="70F745E4" w:rsidR="004D4E07" w:rsidRPr="006E1EBF" w:rsidRDefault="004D4E07" w:rsidP="00706E4A">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0CE31367" w14:textId="77777777" w:rsidR="004D4E07" w:rsidRPr="006E1EBF" w:rsidRDefault="004D4E07" w:rsidP="00706E4A">
            <w:pPr>
              <w:pStyle w:val="Default"/>
              <w:jc w:val="both"/>
              <w:rPr>
                <w:rFonts w:ascii="Calibri Light" w:hAnsi="Calibri Light"/>
                <w:color w:val="auto"/>
                <w:sz w:val="20"/>
                <w:szCs w:val="20"/>
              </w:rPr>
            </w:pPr>
          </w:p>
        </w:tc>
      </w:tr>
      <w:tr w:rsidR="00F53950" w:rsidRPr="006E1EBF" w14:paraId="1376637C"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041EE84" w14:textId="5821C739" w:rsidR="00F53950" w:rsidRPr="006E1EBF" w:rsidRDefault="00F53950" w:rsidP="00706E4A">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sidR="004D4E07">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6C67FFAA" w14:textId="77777777" w:rsidR="00F53950" w:rsidRPr="006E1EBF" w:rsidRDefault="00F53950" w:rsidP="00706E4A">
            <w:pPr>
              <w:pStyle w:val="Default"/>
              <w:jc w:val="both"/>
              <w:rPr>
                <w:rFonts w:ascii="Calibri Light" w:hAnsi="Calibri Light"/>
                <w:color w:val="auto"/>
                <w:sz w:val="20"/>
                <w:szCs w:val="20"/>
              </w:rPr>
            </w:pPr>
          </w:p>
          <w:p w14:paraId="6CC8020F" w14:textId="77777777" w:rsidR="00F53950" w:rsidRPr="006E1EBF" w:rsidRDefault="00F53950" w:rsidP="00706E4A">
            <w:pPr>
              <w:pStyle w:val="Default"/>
              <w:jc w:val="both"/>
              <w:rPr>
                <w:rFonts w:ascii="Calibri Light" w:hAnsi="Calibri Light"/>
                <w:color w:val="auto"/>
                <w:sz w:val="20"/>
                <w:szCs w:val="20"/>
              </w:rPr>
            </w:pPr>
          </w:p>
          <w:p w14:paraId="5003E977" w14:textId="77777777" w:rsidR="00F53950" w:rsidRPr="006E1EBF" w:rsidRDefault="00F53950" w:rsidP="00706E4A">
            <w:pPr>
              <w:pStyle w:val="Default"/>
              <w:jc w:val="both"/>
              <w:rPr>
                <w:rFonts w:ascii="Calibri Light" w:hAnsi="Calibri Light"/>
                <w:color w:val="auto"/>
                <w:sz w:val="20"/>
                <w:szCs w:val="20"/>
              </w:rPr>
            </w:pPr>
          </w:p>
          <w:p w14:paraId="41206959" w14:textId="77777777" w:rsidR="00F53950" w:rsidRPr="006E1EBF" w:rsidRDefault="00F53950" w:rsidP="00706E4A">
            <w:pPr>
              <w:pStyle w:val="Default"/>
              <w:jc w:val="both"/>
              <w:rPr>
                <w:rFonts w:ascii="Calibri Light" w:hAnsi="Calibri Light"/>
                <w:color w:val="auto"/>
                <w:sz w:val="20"/>
                <w:szCs w:val="20"/>
              </w:rPr>
            </w:pPr>
          </w:p>
        </w:tc>
      </w:tr>
    </w:tbl>
    <w:p w14:paraId="3FD351F5" w14:textId="77777777" w:rsidR="00F53950" w:rsidRPr="001F3060" w:rsidRDefault="00F53950" w:rsidP="00F53950">
      <w:pPr>
        <w:tabs>
          <w:tab w:val="left" w:pos="2490"/>
        </w:tabs>
        <w:rPr>
          <w:rFonts w:ascii="Calibri Light" w:hAnsi="Calibri Light"/>
          <w:sz w:val="20"/>
          <w:szCs w:val="20"/>
        </w:rPr>
      </w:pPr>
    </w:p>
    <w:p w14:paraId="6C6A096A" w14:textId="77777777" w:rsidR="003D2C7F" w:rsidRDefault="003D2C7F">
      <w:pPr>
        <w:spacing w:after="0" w:line="240" w:lineRule="auto"/>
        <w:rPr>
          <w:rFonts w:ascii="Calibri Light" w:hAnsi="Calibri Light"/>
          <w:sz w:val="20"/>
          <w:szCs w:val="20"/>
        </w:rPr>
        <w:sectPr w:rsidR="003D2C7F"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3AA9311D" w14:textId="1757FAA5" w:rsidR="003D2C7F" w:rsidRPr="006E1EBF" w:rsidRDefault="003D2C7F" w:rsidP="003D2C7F">
      <w:pPr>
        <w:pStyle w:val="Default"/>
        <w:jc w:val="right"/>
        <w:rPr>
          <w:rFonts w:ascii="Calibri Light" w:hAnsi="Calibri Light"/>
          <w:b/>
          <w:bCs/>
          <w:color w:val="auto"/>
          <w:sz w:val="20"/>
          <w:szCs w:val="20"/>
        </w:rPr>
      </w:pPr>
      <w:r>
        <w:rPr>
          <w:rFonts w:ascii="Calibri Light" w:hAnsi="Calibri Light"/>
          <w:sz w:val="20"/>
          <w:szCs w:val="20"/>
        </w:rPr>
        <w:lastRenderedPageBreak/>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b/>
          <w:bCs/>
          <w:color w:val="auto"/>
          <w:sz w:val="20"/>
          <w:szCs w:val="20"/>
        </w:rPr>
        <w:t>Załącznik nr 4</w:t>
      </w:r>
    </w:p>
    <w:p w14:paraId="028ED149" w14:textId="47378E28" w:rsidR="003D2C7F" w:rsidRDefault="003D2C7F" w:rsidP="003D2C7F">
      <w:pPr>
        <w:tabs>
          <w:tab w:val="left" w:pos="2490"/>
        </w:tabs>
        <w:spacing w:after="0"/>
        <w:jc w:val="right"/>
        <w:rPr>
          <w:rFonts w:ascii="Calibri Light" w:hAnsi="Calibri Light"/>
          <w:sz w:val="20"/>
          <w:szCs w:val="20"/>
        </w:rPr>
      </w:pPr>
      <w:r w:rsidRPr="003D2C7F">
        <w:rPr>
          <w:rFonts w:ascii="Calibri Light" w:hAnsi="Calibri Light"/>
          <w:sz w:val="20"/>
          <w:szCs w:val="20"/>
        </w:rPr>
        <w:t xml:space="preserve">Zapytanie ofertowe l.dz. </w:t>
      </w:r>
      <w:r w:rsidR="00521E6A" w:rsidRPr="00521E6A">
        <w:rPr>
          <w:rFonts w:ascii="Calibri Light" w:hAnsi="Calibri Light"/>
          <w:sz w:val="20"/>
          <w:szCs w:val="20"/>
        </w:rPr>
        <w:t>l.dz</w:t>
      </w:r>
      <w:r w:rsidR="000C3FF4">
        <w:rPr>
          <w:rFonts w:ascii="Calibri Light" w:hAnsi="Calibri Light"/>
          <w:sz w:val="20"/>
          <w:szCs w:val="20"/>
        </w:rPr>
        <w:t xml:space="preserve"> </w:t>
      </w:r>
      <w:r w:rsidR="000C3FF4" w:rsidRPr="000C3FF4">
        <w:rPr>
          <w:rFonts w:ascii="Calibri Light" w:hAnsi="Calibri Light"/>
          <w:sz w:val="20"/>
          <w:szCs w:val="20"/>
        </w:rPr>
        <w:t>0</w:t>
      </w:r>
      <w:r w:rsidR="008C027C">
        <w:rPr>
          <w:rFonts w:ascii="Calibri Light" w:hAnsi="Calibri Light"/>
          <w:sz w:val="20"/>
          <w:szCs w:val="20"/>
        </w:rPr>
        <w:t>5</w:t>
      </w:r>
      <w:r w:rsidR="000C3FF4" w:rsidRPr="000C3FF4">
        <w:rPr>
          <w:rFonts w:ascii="Calibri Light" w:hAnsi="Calibri Light"/>
          <w:sz w:val="20"/>
          <w:szCs w:val="20"/>
        </w:rPr>
        <w:t>_</w:t>
      </w:r>
      <w:r w:rsidR="00C10863">
        <w:rPr>
          <w:rFonts w:ascii="Calibri Light" w:hAnsi="Calibri Light"/>
          <w:sz w:val="20"/>
          <w:szCs w:val="20"/>
        </w:rPr>
        <w:t>12</w:t>
      </w:r>
      <w:r w:rsidR="000C3FF4" w:rsidRPr="000C3FF4">
        <w:rPr>
          <w:rFonts w:ascii="Calibri Light" w:hAnsi="Calibri Light"/>
          <w:sz w:val="20"/>
          <w:szCs w:val="20"/>
        </w:rPr>
        <w:t>_2025_FEWM_1_2_Alkaz</w:t>
      </w:r>
    </w:p>
    <w:p w14:paraId="563A18A5" w14:textId="77777777" w:rsidR="003D2C7F" w:rsidRPr="002724E5" w:rsidRDefault="003D2C7F" w:rsidP="003D2C7F">
      <w:pPr>
        <w:tabs>
          <w:tab w:val="left" w:pos="2490"/>
        </w:tabs>
        <w:spacing w:after="0"/>
        <w:jc w:val="both"/>
        <w:rPr>
          <w:rFonts w:ascii="Calibri Light" w:hAnsi="Calibri Light"/>
          <w:b/>
          <w:bCs/>
          <w:sz w:val="20"/>
          <w:szCs w:val="20"/>
        </w:rPr>
      </w:pPr>
    </w:p>
    <w:p w14:paraId="1C23DFE2"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2750ABCF"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5CDBDB58" w14:textId="77777777" w:rsidR="00D462B1" w:rsidRPr="002724E5" w:rsidRDefault="00D462B1" w:rsidP="00D462B1">
      <w:pPr>
        <w:tabs>
          <w:tab w:val="left" w:pos="2490"/>
        </w:tabs>
        <w:spacing w:after="0"/>
        <w:jc w:val="both"/>
        <w:rPr>
          <w:rFonts w:ascii="Calibri Light" w:hAnsi="Calibri Light"/>
          <w:b/>
          <w:bCs/>
          <w:sz w:val="20"/>
          <w:szCs w:val="20"/>
        </w:rPr>
      </w:pPr>
    </w:p>
    <w:p w14:paraId="77903628" w14:textId="77777777" w:rsidR="000C3FF4" w:rsidRPr="002724E5" w:rsidRDefault="000C3FF4" w:rsidP="000C3FF4">
      <w:pPr>
        <w:tabs>
          <w:tab w:val="left" w:pos="2490"/>
        </w:tabs>
        <w:spacing w:after="0"/>
        <w:jc w:val="both"/>
        <w:rPr>
          <w:rFonts w:ascii="Calibri Light" w:hAnsi="Calibri Light"/>
          <w:b/>
          <w:bCs/>
          <w:sz w:val="20"/>
          <w:szCs w:val="20"/>
        </w:rPr>
      </w:pPr>
    </w:p>
    <w:p w14:paraId="727A927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 xml:space="preserve">” (nr Projektu </w:t>
      </w:r>
      <w:r w:rsidRPr="000C7E6F">
        <w:rPr>
          <w:rFonts w:ascii="Calibri Light" w:hAnsi="Calibri Light"/>
          <w:b/>
          <w:bCs/>
          <w:sz w:val="20"/>
          <w:szCs w:val="20"/>
        </w:rPr>
        <w:t>FEWM.01.02-IP.02-0032/24</w:t>
      </w:r>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6351DBD6"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Pr>
          <w:rFonts w:ascii="Calibri Light" w:hAnsi="Calibri Light"/>
          <w:sz w:val="20"/>
          <w:szCs w:val="20"/>
        </w:rPr>
        <w:t>-</w:t>
      </w:r>
    </w:p>
    <w:p w14:paraId="566B7D4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74B1F324"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Pr>
          <w:rFonts w:ascii="Calibri Light" w:hAnsi="Calibri Light"/>
          <w:sz w:val="20"/>
          <w:szCs w:val="20"/>
        </w:rPr>
        <w:t>– nie dotyczy.</w:t>
      </w:r>
    </w:p>
    <w:p w14:paraId="69C9B0EC"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[wskazać numer umowy] oraz przepisami m.in. w niżej wymienionych aktach prawnych:</w:t>
      </w:r>
    </w:p>
    <w:p w14:paraId="79954FE2"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70267E7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0FCFAF7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2D8B66A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57ED3F1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 xml:space="preserve">obowiązków w związku z realizacją Projektu nr </w:t>
      </w:r>
      <w:r w:rsidRPr="000C7E6F">
        <w:rPr>
          <w:rFonts w:ascii="Calibri Light" w:hAnsi="Calibri Light"/>
          <w:b/>
          <w:bCs/>
          <w:sz w:val="20"/>
          <w:szCs w:val="20"/>
        </w:rPr>
        <w:t>FEWM.01.02-IP.02-0032/24</w:t>
      </w:r>
      <w:r w:rsidRPr="002724E5">
        <w:rPr>
          <w:rFonts w:ascii="Calibri Light" w:hAnsi="Calibri Light"/>
          <w:sz w:val="20"/>
          <w:szCs w:val="20"/>
        </w:rPr>
        <w:t xml:space="preserve"> pn. </w:t>
      </w:r>
      <w:r>
        <w:rPr>
          <w:rFonts w:ascii="Calibri Light" w:hAnsi="Calibri Light"/>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w:t>
      </w:r>
    </w:p>
    <w:p w14:paraId="439A91A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1BD278E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7475097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48F8E20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3) Instytucji Zarządzającej programem regionalnym Fundusze Europejskie dla Warmii i Mazur 2021-2027 – Zarządowi Województwa Warmińsko-Mazurskiego, ul. Emilii Plater 1, 10-562 Olsztyn,</w:t>
      </w:r>
    </w:p>
    <w:p w14:paraId="0F036788"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Instytucji Pośredniczącej programu regionalnego Fundusze Europejskie dla Warmii i Mazur 2021-2027 –Warmińsko-Mazurskiej Agencji Rozwoju Regionalnego S.A. w Olsztynie, Plac Gen. Józefa Bema 3, 10-516 Olsztyn ,</w:t>
      </w:r>
    </w:p>
    <w:p w14:paraId="10A7891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Instytucji Audytowej – Szefowi Krajowej Administracji Skarbowej, ul. Świętokrzyska 12, 00-916 Warszawa,</w:t>
      </w:r>
    </w:p>
    <w:p w14:paraId="064362D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6234AFDE" w14:textId="77777777" w:rsidR="000C3FF4"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1A4BD3F5" w14:textId="77777777" w:rsidR="000C3FF4" w:rsidRPr="006612F5"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ul. Władysława </w:t>
      </w:r>
      <w:proofErr w:type="spellStart"/>
      <w:r w:rsidRPr="006612F5">
        <w:rPr>
          <w:rFonts w:ascii="Calibri Light" w:hAnsi="Calibri Light"/>
          <w:b/>
          <w:bCs/>
          <w:sz w:val="20"/>
          <w:szCs w:val="20"/>
        </w:rPr>
        <w:t>Trylińskiego</w:t>
      </w:r>
      <w:proofErr w:type="spellEnd"/>
      <w:r w:rsidRPr="006612F5">
        <w:rPr>
          <w:rFonts w:ascii="Calibri Light" w:hAnsi="Calibri Light"/>
          <w:b/>
          <w:bCs/>
          <w:sz w:val="20"/>
          <w:szCs w:val="20"/>
        </w:rPr>
        <w:t xml:space="preserve"> 2/112, 10-683 Olsztyn</w:t>
      </w:r>
    </w:p>
    <w:p w14:paraId="6A0F1E9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611576B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0F78785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1BAC7E7D"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437D4AB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38A7348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0196084B"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73C8C70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7888A166" w14:textId="77777777" w:rsidR="000C3FF4" w:rsidRPr="002724E5" w:rsidRDefault="000C3FF4" w:rsidP="000C3FF4">
      <w:pPr>
        <w:tabs>
          <w:tab w:val="left" w:pos="2490"/>
        </w:tabs>
        <w:spacing w:after="0"/>
        <w:jc w:val="both"/>
        <w:rPr>
          <w:rFonts w:ascii="Calibri Light" w:hAnsi="Calibri Light"/>
          <w:sz w:val="20"/>
          <w:szCs w:val="20"/>
        </w:rPr>
      </w:pPr>
    </w:p>
    <w:p w14:paraId="2CA4B87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Zapoznałem się*</w:t>
      </w:r>
    </w:p>
    <w:p w14:paraId="4645BB85" w14:textId="77777777" w:rsidR="000C3FF4" w:rsidRDefault="000C3FF4" w:rsidP="000C3FF4">
      <w:pPr>
        <w:tabs>
          <w:tab w:val="left" w:pos="2490"/>
        </w:tabs>
        <w:spacing w:after="0"/>
        <w:jc w:val="both"/>
        <w:rPr>
          <w:rFonts w:ascii="Calibri Light" w:hAnsi="Calibri Light"/>
          <w:sz w:val="20"/>
          <w:szCs w:val="20"/>
        </w:rPr>
      </w:pPr>
    </w:p>
    <w:p w14:paraId="7C37B4AE" w14:textId="77777777" w:rsidR="000C3FF4" w:rsidRPr="002724E5" w:rsidRDefault="000C3FF4" w:rsidP="000C3FF4">
      <w:pPr>
        <w:tabs>
          <w:tab w:val="left" w:pos="2490"/>
        </w:tabs>
        <w:spacing w:after="0"/>
        <w:jc w:val="both"/>
        <w:rPr>
          <w:rFonts w:ascii="Calibri Light" w:hAnsi="Calibri Light"/>
          <w:sz w:val="20"/>
          <w:szCs w:val="20"/>
        </w:rPr>
      </w:pPr>
    </w:p>
    <w:p w14:paraId="001B6F7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t>
      </w:r>
    </w:p>
    <w:p w14:paraId="37903CF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PODPIS</w:t>
      </w:r>
    </w:p>
    <w:p w14:paraId="337F9890" w14:textId="77777777" w:rsidR="000C3FF4" w:rsidRDefault="000C3FF4" w:rsidP="000C3FF4">
      <w:pPr>
        <w:tabs>
          <w:tab w:val="left" w:pos="2490"/>
        </w:tabs>
        <w:spacing w:after="0"/>
        <w:jc w:val="both"/>
        <w:rPr>
          <w:rFonts w:ascii="Calibri Light" w:hAnsi="Calibri Light"/>
          <w:sz w:val="20"/>
          <w:szCs w:val="20"/>
        </w:rPr>
      </w:pPr>
    </w:p>
    <w:p w14:paraId="410CA374"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 przypadku uczestnika projektu nieposiadającego zdolności do czynności prawnych fakt zapoznania się z powyższymi informacjami potwierdza jego opiekun prawny.</w:t>
      </w:r>
    </w:p>
    <w:p w14:paraId="5F84D083" w14:textId="77777777" w:rsidR="003D2C7F" w:rsidRPr="003D2C7F" w:rsidRDefault="003D2C7F" w:rsidP="003D2C7F">
      <w:pPr>
        <w:rPr>
          <w:rFonts w:ascii="Calibri Light" w:hAnsi="Calibri Light"/>
          <w:sz w:val="20"/>
          <w:szCs w:val="20"/>
        </w:rPr>
      </w:pPr>
    </w:p>
    <w:sectPr w:rsidR="003D2C7F" w:rsidRPr="003D2C7F" w:rsidSect="006E1EB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E383" w14:textId="77777777" w:rsidR="00B00C87" w:rsidRDefault="00B00C87">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p w14:paraId="5A2EFD38" w14:textId="77777777" w:rsidR="00B00C87" w:rsidRDefault="00B00C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4DDEE17B" w:rsidR="00C13170" w:rsidRPr="00BF60C0" w:rsidRDefault="003D2C7F" w:rsidP="003D2C7F">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5D952735" wp14:editId="3E0E0CCC">
          <wp:simplePos x="0" y="0"/>
          <wp:positionH relativeFrom="column">
            <wp:posOffset>-635</wp:posOffset>
          </wp:positionH>
          <wp:positionV relativeFrom="page">
            <wp:posOffset>449580</wp:posOffset>
          </wp:positionV>
          <wp:extent cx="5760720" cy="671830"/>
          <wp:effectExtent l="0" t="0" r="11430" b="13970"/>
          <wp:wrapTight wrapText="bothSides">
            <wp:wrapPolygon edited="0">
              <wp:start x="0" y="0"/>
              <wp:lineTo x="0" y="21437"/>
              <wp:lineTo x="21571" y="21437"/>
              <wp:lineTo x="21571" y="0"/>
              <wp:lineTo x="0" y="0"/>
            </wp:wrapPolygon>
          </wp:wrapTight>
          <wp:docPr id="15927573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F42C9B"/>
    <w:multiLevelType w:val="hybridMultilevel"/>
    <w:tmpl w:val="066E1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3"/>
  </w:num>
  <w:num w:numId="5" w16cid:durableId="423377501">
    <w:abstractNumId w:val="30"/>
  </w:num>
  <w:num w:numId="6" w16cid:durableId="728041326">
    <w:abstractNumId w:val="24"/>
  </w:num>
  <w:num w:numId="7" w16cid:durableId="1718815634">
    <w:abstractNumId w:val="19"/>
  </w:num>
  <w:num w:numId="8" w16cid:durableId="809980212">
    <w:abstractNumId w:val="4"/>
  </w:num>
  <w:num w:numId="9" w16cid:durableId="1200627359">
    <w:abstractNumId w:val="16"/>
  </w:num>
  <w:num w:numId="10" w16cid:durableId="1833646140">
    <w:abstractNumId w:val="31"/>
  </w:num>
  <w:num w:numId="11" w16cid:durableId="673268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7"/>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5"/>
  </w:num>
  <w:num w:numId="20" w16cid:durableId="1317997014">
    <w:abstractNumId w:val="9"/>
  </w:num>
  <w:num w:numId="21" w16cid:durableId="1517187310">
    <w:abstractNumId w:val="21"/>
  </w:num>
  <w:num w:numId="22" w16cid:durableId="986402900">
    <w:abstractNumId w:val="12"/>
  </w:num>
  <w:num w:numId="23" w16cid:durableId="579946722">
    <w:abstractNumId w:val="22"/>
  </w:num>
  <w:num w:numId="24" w16cid:durableId="498276541">
    <w:abstractNumId w:val="28"/>
  </w:num>
  <w:num w:numId="25" w16cid:durableId="771170709">
    <w:abstractNumId w:val="15"/>
  </w:num>
  <w:num w:numId="26" w16cid:durableId="361900919">
    <w:abstractNumId w:val="20"/>
  </w:num>
  <w:num w:numId="27" w16cid:durableId="448672843">
    <w:abstractNumId w:val="8"/>
  </w:num>
  <w:num w:numId="28" w16cid:durableId="1492523041">
    <w:abstractNumId w:val="26"/>
  </w:num>
  <w:num w:numId="29" w16cid:durableId="949748721">
    <w:abstractNumId w:val="29"/>
  </w:num>
  <w:num w:numId="30" w16cid:durableId="508251485">
    <w:abstractNumId w:val="7"/>
  </w:num>
  <w:num w:numId="31" w16cid:durableId="183089762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6B25"/>
    <w:rsid w:val="0002736F"/>
    <w:rsid w:val="00032282"/>
    <w:rsid w:val="00032AB6"/>
    <w:rsid w:val="00040468"/>
    <w:rsid w:val="00040950"/>
    <w:rsid w:val="000478B3"/>
    <w:rsid w:val="00053D26"/>
    <w:rsid w:val="00057736"/>
    <w:rsid w:val="00061E4E"/>
    <w:rsid w:val="00063437"/>
    <w:rsid w:val="00063DD7"/>
    <w:rsid w:val="000674E3"/>
    <w:rsid w:val="0008101A"/>
    <w:rsid w:val="0008397A"/>
    <w:rsid w:val="000855D5"/>
    <w:rsid w:val="00086920"/>
    <w:rsid w:val="00091FCF"/>
    <w:rsid w:val="00094C2E"/>
    <w:rsid w:val="000977DE"/>
    <w:rsid w:val="000A3ADE"/>
    <w:rsid w:val="000A7C34"/>
    <w:rsid w:val="000B6526"/>
    <w:rsid w:val="000C0610"/>
    <w:rsid w:val="000C3FF4"/>
    <w:rsid w:val="000C5417"/>
    <w:rsid w:val="000C6551"/>
    <w:rsid w:val="000D05E4"/>
    <w:rsid w:val="000D2C2A"/>
    <w:rsid w:val="000D6228"/>
    <w:rsid w:val="000D712E"/>
    <w:rsid w:val="000D71CC"/>
    <w:rsid w:val="000E31A5"/>
    <w:rsid w:val="000E437D"/>
    <w:rsid w:val="000F1B64"/>
    <w:rsid w:val="000F2076"/>
    <w:rsid w:val="000F236B"/>
    <w:rsid w:val="000F2F42"/>
    <w:rsid w:val="000F44B6"/>
    <w:rsid w:val="000F5BBB"/>
    <w:rsid w:val="000F7F8C"/>
    <w:rsid w:val="00100A2A"/>
    <w:rsid w:val="00101745"/>
    <w:rsid w:val="001029CC"/>
    <w:rsid w:val="00106040"/>
    <w:rsid w:val="001060F5"/>
    <w:rsid w:val="00112FE2"/>
    <w:rsid w:val="001141B3"/>
    <w:rsid w:val="0011425F"/>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204306"/>
    <w:rsid w:val="00212C2D"/>
    <w:rsid w:val="00215CD1"/>
    <w:rsid w:val="0021739D"/>
    <w:rsid w:val="00223F30"/>
    <w:rsid w:val="00234942"/>
    <w:rsid w:val="0024075F"/>
    <w:rsid w:val="002460F6"/>
    <w:rsid w:val="0025118B"/>
    <w:rsid w:val="00255F5D"/>
    <w:rsid w:val="0026067F"/>
    <w:rsid w:val="00262894"/>
    <w:rsid w:val="00264281"/>
    <w:rsid w:val="00265133"/>
    <w:rsid w:val="002652BD"/>
    <w:rsid w:val="00266190"/>
    <w:rsid w:val="0027205F"/>
    <w:rsid w:val="0027322F"/>
    <w:rsid w:val="00273BDB"/>
    <w:rsid w:val="002756F3"/>
    <w:rsid w:val="00292523"/>
    <w:rsid w:val="002A4B63"/>
    <w:rsid w:val="002A666B"/>
    <w:rsid w:val="002A7023"/>
    <w:rsid w:val="002B135B"/>
    <w:rsid w:val="002B32B4"/>
    <w:rsid w:val="002B507F"/>
    <w:rsid w:val="002B7828"/>
    <w:rsid w:val="002C133F"/>
    <w:rsid w:val="002C47B1"/>
    <w:rsid w:val="002D0B51"/>
    <w:rsid w:val="002D1D9E"/>
    <w:rsid w:val="002E13A0"/>
    <w:rsid w:val="002E148B"/>
    <w:rsid w:val="002E3666"/>
    <w:rsid w:val="002E5834"/>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333E"/>
    <w:rsid w:val="0036460C"/>
    <w:rsid w:val="00366566"/>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5CFA"/>
    <w:rsid w:val="003B7B2E"/>
    <w:rsid w:val="003C0B6D"/>
    <w:rsid w:val="003C1D5D"/>
    <w:rsid w:val="003C352F"/>
    <w:rsid w:val="003C388D"/>
    <w:rsid w:val="003C4242"/>
    <w:rsid w:val="003C4765"/>
    <w:rsid w:val="003C543E"/>
    <w:rsid w:val="003C5D5E"/>
    <w:rsid w:val="003C6AFD"/>
    <w:rsid w:val="003C6EA1"/>
    <w:rsid w:val="003D2738"/>
    <w:rsid w:val="003D2C7F"/>
    <w:rsid w:val="003D364D"/>
    <w:rsid w:val="003D3946"/>
    <w:rsid w:val="003D43D0"/>
    <w:rsid w:val="003D7796"/>
    <w:rsid w:val="003D77EF"/>
    <w:rsid w:val="003E2EB6"/>
    <w:rsid w:val="003E4E7C"/>
    <w:rsid w:val="003E59AC"/>
    <w:rsid w:val="003F1CC6"/>
    <w:rsid w:val="003F3865"/>
    <w:rsid w:val="0040257E"/>
    <w:rsid w:val="00403EBC"/>
    <w:rsid w:val="00405727"/>
    <w:rsid w:val="00405797"/>
    <w:rsid w:val="00407CCA"/>
    <w:rsid w:val="0041129F"/>
    <w:rsid w:val="004145D6"/>
    <w:rsid w:val="00415492"/>
    <w:rsid w:val="00415CBF"/>
    <w:rsid w:val="004202AD"/>
    <w:rsid w:val="00420D82"/>
    <w:rsid w:val="00421481"/>
    <w:rsid w:val="0042252E"/>
    <w:rsid w:val="00422693"/>
    <w:rsid w:val="004230AF"/>
    <w:rsid w:val="00424584"/>
    <w:rsid w:val="004300FD"/>
    <w:rsid w:val="00436B79"/>
    <w:rsid w:val="00441F29"/>
    <w:rsid w:val="00450BF2"/>
    <w:rsid w:val="00454801"/>
    <w:rsid w:val="00454D98"/>
    <w:rsid w:val="004559EA"/>
    <w:rsid w:val="004561A2"/>
    <w:rsid w:val="004616BB"/>
    <w:rsid w:val="004633B8"/>
    <w:rsid w:val="00466FB5"/>
    <w:rsid w:val="00467106"/>
    <w:rsid w:val="00474394"/>
    <w:rsid w:val="00474CFB"/>
    <w:rsid w:val="00484224"/>
    <w:rsid w:val="00484411"/>
    <w:rsid w:val="004844B6"/>
    <w:rsid w:val="00485DCC"/>
    <w:rsid w:val="004862F5"/>
    <w:rsid w:val="00491D58"/>
    <w:rsid w:val="004941A2"/>
    <w:rsid w:val="004961E5"/>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4C70"/>
    <w:rsid w:val="004F4C7F"/>
    <w:rsid w:val="004F55A8"/>
    <w:rsid w:val="004F7D1B"/>
    <w:rsid w:val="005013B3"/>
    <w:rsid w:val="005020DD"/>
    <w:rsid w:val="00512F49"/>
    <w:rsid w:val="005150F6"/>
    <w:rsid w:val="00515509"/>
    <w:rsid w:val="00520C73"/>
    <w:rsid w:val="00521E6A"/>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21D6"/>
    <w:rsid w:val="0056276C"/>
    <w:rsid w:val="00564165"/>
    <w:rsid w:val="00565AAA"/>
    <w:rsid w:val="00565ACC"/>
    <w:rsid w:val="005676DA"/>
    <w:rsid w:val="00574DEB"/>
    <w:rsid w:val="00577A53"/>
    <w:rsid w:val="00582D34"/>
    <w:rsid w:val="0058457A"/>
    <w:rsid w:val="005869EC"/>
    <w:rsid w:val="00586E91"/>
    <w:rsid w:val="005904EA"/>
    <w:rsid w:val="00590BAA"/>
    <w:rsid w:val="00593960"/>
    <w:rsid w:val="00593DF0"/>
    <w:rsid w:val="005943FD"/>
    <w:rsid w:val="005A0BF2"/>
    <w:rsid w:val="005A1965"/>
    <w:rsid w:val="005A40A4"/>
    <w:rsid w:val="005A57DD"/>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25BD8"/>
    <w:rsid w:val="00631FBA"/>
    <w:rsid w:val="006332DB"/>
    <w:rsid w:val="00634DC8"/>
    <w:rsid w:val="0063795E"/>
    <w:rsid w:val="00645897"/>
    <w:rsid w:val="00651C9D"/>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854"/>
    <w:rsid w:val="006E1EBF"/>
    <w:rsid w:val="006E3768"/>
    <w:rsid w:val="006E3F15"/>
    <w:rsid w:val="006E6A8D"/>
    <w:rsid w:val="006E7280"/>
    <w:rsid w:val="006E75F9"/>
    <w:rsid w:val="006E7842"/>
    <w:rsid w:val="006F09BF"/>
    <w:rsid w:val="006F0DEC"/>
    <w:rsid w:val="006F3F5C"/>
    <w:rsid w:val="007000BE"/>
    <w:rsid w:val="00702E73"/>
    <w:rsid w:val="0070471C"/>
    <w:rsid w:val="00705F01"/>
    <w:rsid w:val="00706D6E"/>
    <w:rsid w:val="00706E4A"/>
    <w:rsid w:val="00713CDE"/>
    <w:rsid w:val="00714595"/>
    <w:rsid w:val="00723C8B"/>
    <w:rsid w:val="0072516F"/>
    <w:rsid w:val="00726056"/>
    <w:rsid w:val="00727EF5"/>
    <w:rsid w:val="007301B8"/>
    <w:rsid w:val="00730560"/>
    <w:rsid w:val="00734D94"/>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A7596"/>
    <w:rsid w:val="007B0BBE"/>
    <w:rsid w:val="007B1ACC"/>
    <w:rsid w:val="007B2F4D"/>
    <w:rsid w:val="007B5E27"/>
    <w:rsid w:val="007B69A4"/>
    <w:rsid w:val="007C2718"/>
    <w:rsid w:val="007C2B1F"/>
    <w:rsid w:val="007C4A31"/>
    <w:rsid w:val="007C54E0"/>
    <w:rsid w:val="007D0096"/>
    <w:rsid w:val="007D190A"/>
    <w:rsid w:val="007D4463"/>
    <w:rsid w:val="007D49F1"/>
    <w:rsid w:val="007D5209"/>
    <w:rsid w:val="007D7041"/>
    <w:rsid w:val="007D7750"/>
    <w:rsid w:val="007E122D"/>
    <w:rsid w:val="007E292E"/>
    <w:rsid w:val="007E3B1B"/>
    <w:rsid w:val="007E4ADD"/>
    <w:rsid w:val="007E4B15"/>
    <w:rsid w:val="007E5C94"/>
    <w:rsid w:val="007F1B63"/>
    <w:rsid w:val="007F618F"/>
    <w:rsid w:val="007F62F0"/>
    <w:rsid w:val="007F7428"/>
    <w:rsid w:val="008025AC"/>
    <w:rsid w:val="00807420"/>
    <w:rsid w:val="00810E00"/>
    <w:rsid w:val="0081350E"/>
    <w:rsid w:val="00816186"/>
    <w:rsid w:val="008215F4"/>
    <w:rsid w:val="00823A31"/>
    <w:rsid w:val="0082400C"/>
    <w:rsid w:val="00836C6C"/>
    <w:rsid w:val="008371BB"/>
    <w:rsid w:val="00847E75"/>
    <w:rsid w:val="008543C3"/>
    <w:rsid w:val="00856AE6"/>
    <w:rsid w:val="008605F7"/>
    <w:rsid w:val="008721F7"/>
    <w:rsid w:val="00872910"/>
    <w:rsid w:val="008738D7"/>
    <w:rsid w:val="00875B36"/>
    <w:rsid w:val="00877A1C"/>
    <w:rsid w:val="00883E17"/>
    <w:rsid w:val="00887FD3"/>
    <w:rsid w:val="008956F0"/>
    <w:rsid w:val="008965FF"/>
    <w:rsid w:val="008A5740"/>
    <w:rsid w:val="008B026D"/>
    <w:rsid w:val="008B0349"/>
    <w:rsid w:val="008B0985"/>
    <w:rsid w:val="008B249F"/>
    <w:rsid w:val="008C027C"/>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74B"/>
    <w:rsid w:val="00913E44"/>
    <w:rsid w:val="00915460"/>
    <w:rsid w:val="00920676"/>
    <w:rsid w:val="00922763"/>
    <w:rsid w:val="00923052"/>
    <w:rsid w:val="00927372"/>
    <w:rsid w:val="009312FB"/>
    <w:rsid w:val="009322EF"/>
    <w:rsid w:val="00932FD7"/>
    <w:rsid w:val="00935949"/>
    <w:rsid w:val="00940C54"/>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073C"/>
    <w:rsid w:val="009B463B"/>
    <w:rsid w:val="009C4F20"/>
    <w:rsid w:val="009C53C4"/>
    <w:rsid w:val="009C76D8"/>
    <w:rsid w:val="009C7C5C"/>
    <w:rsid w:val="009D217C"/>
    <w:rsid w:val="009D5702"/>
    <w:rsid w:val="009D6187"/>
    <w:rsid w:val="009E0D2A"/>
    <w:rsid w:val="009E58B3"/>
    <w:rsid w:val="009E7AAE"/>
    <w:rsid w:val="009F2F3F"/>
    <w:rsid w:val="009F30AB"/>
    <w:rsid w:val="009F424D"/>
    <w:rsid w:val="009F42AD"/>
    <w:rsid w:val="009F4825"/>
    <w:rsid w:val="009F5991"/>
    <w:rsid w:val="00A01166"/>
    <w:rsid w:val="00A038D8"/>
    <w:rsid w:val="00A04469"/>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9CD"/>
    <w:rsid w:val="00B14CEC"/>
    <w:rsid w:val="00B156B6"/>
    <w:rsid w:val="00B15B89"/>
    <w:rsid w:val="00B23B70"/>
    <w:rsid w:val="00B307A8"/>
    <w:rsid w:val="00B33B63"/>
    <w:rsid w:val="00B3657F"/>
    <w:rsid w:val="00B40D68"/>
    <w:rsid w:val="00B427B9"/>
    <w:rsid w:val="00B42C80"/>
    <w:rsid w:val="00B461EC"/>
    <w:rsid w:val="00B475B6"/>
    <w:rsid w:val="00B47629"/>
    <w:rsid w:val="00B57579"/>
    <w:rsid w:val="00B64504"/>
    <w:rsid w:val="00B6577E"/>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1F42"/>
    <w:rsid w:val="00C070B9"/>
    <w:rsid w:val="00C10863"/>
    <w:rsid w:val="00C11564"/>
    <w:rsid w:val="00C13170"/>
    <w:rsid w:val="00C164DF"/>
    <w:rsid w:val="00C1747C"/>
    <w:rsid w:val="00C23E25"/>
    <w:rsid w:val="00C35A19"/>
    <w:rsid w:val="00C401E9"/>
    <w:rsid w:val="00C41A6D"/>
    <w:rsid w:val="00C46E5E"/>
    <w:rsid w:val="00C5083E"/>
    <w:rsid w:val="00C535D0"/>
    <w:rsid w:val="00C620A9"/>
    <w:rsid w:val="00C62801"/>
    <w:rsid w:val="00C64E4F"/>
    <w:rsid w:val="00C6541B"/>
    <w:rsid w:val="00C678CC"/>
    <w:rsid w:val="00C7031B"/>
    <w:rsid w:val="00C742C1"/>
    <w:rsid w:val="00C75706"/>
    <w:rsid w:val="00C800AF"/>
    <w:rsid w:val="00C847CB"/>
    <w:rsid w:val="00C90DB3"/>
    <w:rsid w:val="00CA1A94"/>
    <w:rsid w:val="00CA2BF1"/>
    <w:rsid w:val="00CB08AF"/>
    <w:rsid w:val="00CB4396"/>
    <w:rsid w:val="00CB4828"/>
    <w:rsid w:val="00CB6208"/>
    <w:rsid w:val="00CB7466"/>
    <w:rsid w:val="00CC0CF5"/>
    <w:rsid w:val="00CC4052"/>
    <w:rsid w:val="00CC75C5"/>
    <w:rsid w:val="00CD3303"/>
    <w:rsid w:val="00CD39C3"/>
    <w:rsid w:val="00CD72EF"/>
    <w:rsid w:val="00CE2C96"/>
    <w:rsid w:val="00CE798A"/>
    <w:rsid w:val="00CF22C9"/>
    <w:rsid w:val="00CF2F4E"/>
    <w:rsid w:val="00CF6DEF"/>
    <w:rsid w:val="00D04C44"/>
    <w:rsid w:val="00D06963"/>
    <w:rsid w:val="00D11FDF"/>
    <w:rsid w:val="00D12006"/>
    <w:rsid w:val="00D16AB4"/>
    <w:rsid w:val="00D21B98"/>
    <w:rsid w:val="00D235EB"/>
    <w:rsid w:val="00D26269"/>
    <w:rsid w:val="00D31275"/>
    <w:rsid w:val="00D31499"/>
    <w:rsid w:val="00D349CD"/>
    <w:rsid w:val="00D4195A"/>
    <w:rsid w:val="00D427BC"/>
    <w:rsid w:val="00D462B1"/>
    <w:rsid w:val="00D46AC4"/>
    <w:rsid w:val="00D5096F"/>
    <w:rsid w:val="00D5177D"/>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1DE4"/>
    <w:rsid w:val="00DD450E"/>
    <w:rsid w:val="00DE1F42"/>
    <w:rsid w:val="00DE2D31"/>
    <w:rsid w:val="00DE5576"/>
    <w:rsid w:val="00DF1E58"/>
    <w:rsid w:val="00DF2E8B"/>
    <w:rsid w:val="00DF451B"/>
    <w:rsid w:val="00E02403"/>
    <w:rsid w:val="00E0295C"/>
    <w:rsid w:val="00E0502A"/>
    <w:rsid w:val="00E079DC"/>
    <w:rsid w:val="00E1293C"/>
    <w:rsid w:val="00E168AE"/>
    <w:rsid w:val="00E16AAF"/>
    <w:rsid w:val="00E21FF0"/>
    <w:rsid w:val="00E24BB5"/>
    <w:rsid w:val="00E25C0B"/>
    <w:rsid w:val="00E27E63"/>
    <w:rsid w:val="00E315FC"/>
    <w:rsid w:val="00E34B65"/>
    <w:rsid w:val="00E352EA"/>
    <w:rsid w:val="00E36E71"/>
    <w:rsid w:val="00E412D5"/>
    <w:rsid w:val="00E445E0"/>
    <w:rsid w:val="00E45337"/>
    <w:rsid w:val="00E46857"/>
    <w:rsid w:val="00E56DF2"/>
    <w:rsid w:val="00E572CB"/>
    <w:rsid w:val="00E64F39"/>
    <w:rsid w:val="00E66085"/>
    <w:rsid w:val="00E66D8C"/>
    <w:rsid w:val="00E70C42"/>
    <w:rsid w:val="00E7651D"/>
    <w:rsid w:val="00E7704A"/>
    <w:rsid w:val="00E778D7"/>
    <w:rsid w:val="00E81BEC"/>
    <w:rsid w:val="00E84410"/>
    <w:rsid w:val="00E90DF1"/>
    <w:rsid w:val="00E913CB"/>
    <w:rsid w:val="00E96C97"/>
    <w:rsid w:val="00E975F7"/>
    <w:rsid w:val="00EA46C9"/>
    <w:rsid w:val="00EA7839"/>
    <w:rsid w:val="00EB0877"/>
    <w:rsid w:val="00EB087C"/>
    <w:rsid w:val="00EC022E"/>
    <w:rsid w:val="00EC3FC4"/>
    <w:rsid w:val="00EC4F63"/>
    <w:rsid w:val="00EC61C0"/>
    <w:rsid w:val="00ED4543"/>
    <w:rsid w:val="00ED6B63"/>
    <w:rsid w:val="00EE12AB"/>
    <w:rsid w:val="00EE28C7"/>
    <w:rsid w:val="00EE324D"/>
    <w:rsid w:val="00EF2B67"/>
    <w:rsid w:val="00EF6F1B"/>
    <w:rsid w:val="00F011AB"/>
    <w:rsid w:val="00F06DC0"/>
    <w:rsid w:val="00F07393"/>
    <w:rsid w:val="00F07DDA"/>
    <w:rsid w:val="00F10AC1"/>
    <w:rsid w:val="00F15132"/>
    <w:rsid w:val="00F243D9"/>
    <w:rsid w:val="00F254CD"/>
    <w:rsid w:val="00F32CF0"/>
    <w:rsid w:val="00F33398"/>
    <w:rsid w:val="00F405E9"/>
    <w:rsid w:val="00F4346F"/>
    <w:rsid w:val="00F458ED"/>
    <w:rsid w:val="00F45E9F"/>
    <w:rsid w:val="00F47686"/>
    <w:rsid w:val="00F50F71"/>
    <w:rsid w:val="00F514DE"/>
    <w:rsid w:val="00F531A9"/>
    <w:rsid w:val="00F53950"/>
    <w:rsid w:val="00F55D39"/>
    <w:rsid w:val="00F67642"/>
    <w:rsid w:val="00F708A6"/>
    <w:rsid w:val="00F71369"/>
    <w:rsid w:val="00F7228C"/>
    <w:rsid w:val="00F75C48"/>
    <w:rsid w:val="00F76B92"/>
    <w:rsid w:val="00F76DF9"/>
    <w:rsid w:val="00F8024A"/>
    <w:rsid w:val="00F8446D"/>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B75D3"/>
    <w:rsid w:val="00FC0484"/>
    <w:rsid w:val="00FC1182"/>
    <w:rsid w:val="00FC31D1"/>
    <w:rsid w:val="00FC429B"/>
    <w:rsid w:val="00FD2B7B"/>
    <w:rsid w:val="00FD457B"/>
    <w:rsid w:val="00FD5E46"/>
    <w:rsid w:val="00FD7CF3"/>
    <w:rsid w:val="00FE076F"/>
    <w:rsid w:val="00FE1A52"/>
    <w:rsid w:val="00FE5186"/>
    <w:rsid w:val="00FF1BDD"/>
    <w:rsid w:val="00FF1CAC"/>
    <w:rsid w:val="00FF21F2"/>
    <w:rsid w:val="00FF3447"/>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B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 w:type="table" w:customStyle="1" w:styleId="Tabela-Siatka3">
    <w:name w:val="Tabela - Siatka3"/>
    <w:basedOn w:val="Standardowy"/>
    <w:next w:val="Tabela-Siatka"/>
    <w:uiPriority w:val="39"/>
    <w:rsid w:val="00E24BB5"/>
    <w:rPr>
      <w:kern w:val="2"/>
      <w:sz w:val="22"/>
      <w:szCs w:val="22"/>
      <w:lang w:eastAsia="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Pages>
  <Words>1896</Words>
  <Characters>11378</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ProjektFox AS</cp:lastModifiedBy>
  <cp:revision>16</cp:revision>
  <cp:lastPrinted>2015-03-30T11:01:00Z</cp:lastPrinted>
  <dcterms:created xsi:type="dcterms:W3CDTF">2025-07-30T12:54:00Z</dcterms:created>
  <dcterms:modified xsi:type="dcterms:W3CDTF">2025-12-29T14:58:00Z</dcterms:modified>
</cp:coreProperties>
</file>